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Excel Live Coding Interview Guide</w:t>
      </w:r>
    </w:p>
    <w:p>
      <w:pPr>
        <w:jc w:val="center"/>
      </w:pPr>
      <w:r>
        <w:t>Essential Functions &amp; VBA for Mid-Level Data Analysts</w:t>
      </w:r>
    </w:p>
    <w:p>
      <w:pPr>
        <w:pStyle w:val="Heading1"/>
      </w:pPr>
      <w:r>
        <w:t>Contents</w:t>
      </w:r>
    </w:p>
    <w:p>
      <w:pPr>
        <w:pStyle w:val="ListBullet"/>
      </w:pPr>
      <w:r>
        <w:t>1. Lookup &amp; Reference Functions</w:t>
      </w:r>
    </w:p>
    <w:p>
      <w:pPr>
        <w:pStyle w:val="ListBullet"/>
      </w:pPr>
      <w:r>
        <w:t>2. Logical Functions</w:t>
      </w:r>
    </w:p>
    <w:p>
      <w:pPr>
        <w:pStyle w:val="ListBullet"/>
      </w:pPr>
      <w:r>
        <w:t>3. Text Functions</w:t>
      </w:r>
    </w:p>
    <w:p>
      <w:pPr>
        <w:pStyle w:val="ListBullet"/>
      </w:pPr>
      <w:r>
        <w:t>4. Date &amp; Time Functions</w:t>
      </w:r>
    </w:p>
    <w:p>
      <w:pPr>
        <w:pStyle w:val="ListBullet"/>
      </w:pPr>
      <w:r>
        <w:t>5. Statistical &amp; Math Functions</w:t>
      </w:r>
    </w:p>
    <w:p>
      <w:pPr>
        <w:pStyle w:val="ListBullet"/>
      </w:pPr>
      <w:r>
        <w:t>6. Array Functions (Dynamic Arrays)</w:t>
      </w:r>
    </w:p>
    <w:p>
      <w:pPr>
        <w:pStyle w:val="ListBullet"/>
      </w:pPr>
      <w:r>
        <w:t>7. Pivot Tables</w:t>
      </w:r>
    </w:p>
    <w:p>
      <w:pPr>
        <w:pStyle w:val="ListBullet"/>
      </w:pPr>
      <w:r>
        <w:t>8. Data Validation &amp; Conditional Formatting</w:t>
      </w:r>
    </w:p>
    <w:p>
      <w:pPr>
        <w:pStyle w:val="ListBullet"/>
      </w:pPr>
      <w:r>
        <w:t>9. VBA Fundamentals</w:t>
      </w:r>
    </w:p>
    <w:p>
      <w:pPr>
        <w:pStyle w:val="ListBullet"/>
      </w:pPr>
      <w:r>
        <w:t>10. Common Interview Scenarios</w:t>
      </w:r>
    </w:p>
    <w:p>
      <w:r>
        <w:br w:type="page"/>
      </w:r>
    </w:p>
    <w:p>
      <w:pPr>
        <w:pStyle w:val="Heading1"/>
      </w:pPr>
      <w:r>
        <w:t>1. Lookup &amp; Reference Functions</w:t>
      </w:r>
    </w:p>
    <w:p>
      <w:pPr>
        <w:pStyle w:val="Heading2"/>
      </w:pPr>
      <w:r>
        <w:t>VLOOKUP</w:t>
      </w:r>
    </w:p>
    <w:p>
      <w:r>
        <w:rPr>
          <w:b/>
        </w:rPr>
        <w:t xml:space="preserve">Purpose: </w:t>
      </w:r>
      <w:r>
        <w:t>Look up a value in the first column of a range and return a value from another column.</w:t>
      </w:r>
    </w:p>
    <w:p>
      <w:r>
        <w:rPr>
          <w:b/>
        </w:rPr>
        <w:t xml:space="preserve">Syntax: </w:t>
      </w:r>
      <w:r>
        <w:t>=VLOOKUP(lookup_value, table_array, col_index_num, [range_lookup])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=VLOOKUP(A2, Products!$A$2:$D$100, 3, FALSE)</w:t>
      </w:r>
    </w:p>
    <w:p>
      <w:pPr>
        <w:pStyle w:val="ListBullet"/>
      </w:pPr>
      <w:r>
        <w:t>Looks up value in A2, searches Products table, returns 3rd column, exact match</w:t>
      </w:r>
    </w:p>
    <w:p>
      <w:r>
        <w:rPr>
          <w:b/>
        </w:rPr>
        <w:t xml:space="preserve">Key Points: </w:t>
      </w:r>
    </w:p>
    <w:p>
      <w:pPr>
        <w:pStyle w:val="ListBullet"/>
      </w:pPr>
      <w:r>
        <w:t>FALSE = exact match (most common), TRUE = approximate match</w:t>
      </w:r>
    </w:p>
    <w:p>
      <w:pPr>
        <w:pStyle w:val="ListBullet"/>
      </w:pPr>
      <w:r>
        <w:t>Can only look LEFT to RIGHT (limitation)</w:t>
      </w:r>
    </w:p>
    <w:p>
      <w:pPr>
        <w:pStyle w:val="ListBullet"/>
      </w:pPr>
      <w:r>
        <w:t>Use $ signs to lock the table range when copying formula</w:t>
      </w:r>
    </w:p>
    <w:p>
      <w:pPr>
        <w:pStyle w:val="Heading2"/>
      </w:pPr>
      <w:r>
        <w:t>HLOOKUP</w:t>
      </w:r>
    </w:p>
    <w:p>
      <w:r>
        <w:rPr>
          <w:b/>
        </w:rPr>
        <w:t xml:space="preserve">Purpose: </w:t>
      </w:r>
      <w:r>
        <w:t>Same as VLOOKUP but searches horizontally (in rows instead of columns).</w:t>
      </w:r>
    </w:p>
    <w:p>
      <w:r>
        <w:rPr>
          <w:b/>
        </w:rPr>
        <w:t xml:space="preserve">Syntax: </w:t>
      </w:r>
      <w:r>
        <w:t>=HLOOKUP(lookup_value, table_array, row_index_num, [range_lookup])</w:t>
      </w:r>
    </w:p>
    <w:p>
      <w:pPr>
        <w:pStyle w:val="Heading2"/>
      </w:pPr>
      <w:r>
        <w:t>INDEX/MATCH (Superior to VLOOKUP)</w:t>
      </w:r>
    </w:p>
    <w:p>
      <w:r>
        <w:rPr>
          <w:b/>
        </w:rPr>
        <w:t xml:space="preserve">Purpose: </w:t>
      </w:r>
      <w:r>
        <w:t>More flexible lookup - can look in any direction, less prone to errors.</w:t>
      </w:r>
    </w:p>
    <w:p>
      <w:r>
        <w:rPr>
          <w:b/>
        </w:rPr>
        <w:t xml:space="preserve">Syntax: </w:t>
      </w:r>
      <w:r>
        <w:t>=INDEX(return_range, MATCH(lookup_value, lookup_range, 0))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=INDEX(C2:C100, MATCH(A2, B2:B100, 0))</w:t>
      </w:r>
    </w:p>
    <w:p>
      <w:pPr>
        <w:pStyle w:val="ListBullet"/>
      </w:pPr>
      <w:r>
        <w:t>Find A2 in column B, return corresponding value from column C</w:t>
      </w:r>
    </w:p>
    <w:p>
      <w:r>
        <w:rPr>
          <w:b/>
        </w:rPr>
        <w:t xml:space="preserve">Why INDEX/MATCH &gt; VLOOKUP: </w:t>
      </w:r>
    </w:p>
    <w:p>
      <w:pPr>
        <w:pStyle w:val="ListBullet"/>
      </w:pPr>
      <w:r>
        <w:t>Can look LEFT (VLOOKUP cannot)</w:t>
      </w:r>
    </w:p>
    <w:p>
      <w:pPr>
        <w:pStyle w:val="ListBullet"/>
      </w:pPr>
      <w:r>
        <w:t>Inserting columns won't break the formula</w:t>
      </w:r>
    </w:p>
    <w:p>
      <w:pPr>
        <w:pStyle w:val="ListBullet"/>
      </w:pPr>
      <w:r>
        <w:t>Faster on large datasets</w:t>
      </w:r>
    </w:p>
    <w:p>
      <w:pPr>
        <w:pStyle w:val="ListBullet"/>
      </w:pPr>
      <w:r>
        <w:t>More flexible - lookup and return ranges are independent</w:t>
      </w:r>
    </w:p>
    <w:p>
      <w:pPr>
        <w:pStyle w:val="Heading2"/>
      </w:pPr>
      <w:r>
        <w:t>Two-Way Lookup (INDEX/MATCH/MATCH)</w:t>
      </w:r>
    </w:p>
    <w:p>
      <w:r>
        <w:rPr>
          <w:b/>
        </w:rPr>
        <w:t xml:space="preserve">Purpose: </w:t>
      </w:r>
      <w:r>
        <w:t>Look up value at intersection of row and column.</w:t>
      </w:r>
    </w:p>
    <w:p>
      <w:r>
        <w:rPr>
          <w:b/>
        </w:rPr>
        <w:t xml:space="preserve">Syntax: </w:t>
      </w:r>
      <w:r>
        <w:t>=INDEX(data_range, MATCH(row_value, row_headers, 0), MATCH(col_value, col_headers, 0))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=INDEX(B2:M13, MATCH("March", A2:A13, 0), MATCH("Sales", B1:M1, 0))</w:t>
      </w:r>
    </w:p>
    <w:p>
      <w:pPr>
        <w:pStyle w:val="Heading2"/>
      </w:pPr>
      <w:r>
        <w:t>XLOOKUP (Excel 365/2021+)</w:t>
      </w:r>
    </w:p>
    <w:p>
      <w:r>
        <w:rPr>
          <w:b/>
        </w:rPr>
        <w:t xml:space="preserve">Purpose: </w:t>
      </w:r>
      <w:r>
        <w:t>Modern replacement for VLOOKUP/HLOOKUP/INDEX-MATCH.</w:t>
      </w:r>
    </w:p>
    <w:p>
      <w:r>
        <w:rPr>
          <w:b/>
        </w:rPr>
        <w:t xml:space="preserve">Syntax: </w:t>
      </w:r>
      <w:r>
        <w:t>=XLOOKUP(lookup_value, lookup_array, return_array, [if_not_found], [match_mode], [search_mode])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=XLOOKUP(A2, Products!A:A, Products!C:C, "Not Found")</w:t>
      </w:r>
    </w:p>
    <w:p>
      <w:r>
        <w:rPr>
          <w:b/>
        </w:rPr>
        <w:t xml:space="preserve">Advantages: </w:t>
      </w:r>
    </w:p>
    <w:p>
      <w:pPr>
        <w:pStyle w:val="ListBullet"/>
      </w:pPr>
      <w:r>
        <w:t>Default is exact match (no FALSE needed)</w:t>
      </w:r>
    </w:p>
    <w:p>
      <w:pPr>
        <w:pStyle w:val="ListBullet"/>
      </w:pPr>
      <w:r>
        <w:t>Can return multiple columns</w:t>
      </w:r>
    </w:p>
    <w:p>
      <w:pPr>
        <w:pStyle w:val="ListBullet"/>
      </w:pPr>
      <w:r>
        <w:t>Built-in error handling (if_not_found)</w:t>
      </w:r>
    </w:p>
    <w:p>
      <w:pPr>
        <w:pStyle w:val="ListBullet"/>
      </w:pPr>
      <w:r>
        <w:t>Can search from bottom up</w:t>
      </w:r>
    </w:p>
    <w:p>
      <w:r>
        <w:br w:type="page"/>
      </w:r>
    </w:p>
    <w:p>
      <w:pPr>
        <w:pStyle w:val="Heading1"/>
      </w:pPr>
      <w:r>
        <w:t>2. Logical Functions</w:t>
      </w:r>
    </w:p>
    <w:p>
      <w:pPr>
        <w:pStyle w:val="Heading2"/>
      </w:pPr>
      <w:r>
        <w:t>IF</w:t>
      </w:r>
    </w:p>
    <w:p>
      <w:r>
        <w:rPr>
          <w:b/>
        </w:rPr>
        <w:t xml:space="preserve">Syntax: </w:t>
      </w:r>
      <w:r>
        <w:t>=IF(logical_test, value_if_true, value_if_false)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=IF(A2&gt;=90, "A", IF(A2&gt;=80, "B", IF(A2&gt;=70, "C", "F")))</w:t>
      </w:r>
    </w:p>
    <w:p>
      <w:pPr>
        <w:pStyle w:val="Heading2"/>
      </w:pPr>
      <w:r>
        <w:t>IFS (Excel 2019+)</w:t>
      </w:r>
    </w:p>
    <w:p>
      <w:r>
        <w:rPr>
          <w:b/>
        </w:rPr>
        <w:t xml:space="preserve">Purpose: </w:t>
      </w:r>
      <w:r>
        <w:t>Multiple conditions without nesting.</w:t>
      </w:r>
    </w:p>
    <w:p>
      <w:r>
        <w:rPr>
          <w:b/>
        </w:rPr>
        <w:t xml:space="preserve">Syntax: </w:t>
      </w:r>
      <w:r>
        <w:t>=IFS(condition1, value1, condition2, value2, ...)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=IFS(A2&gt;=90, "A", A2&gt;=80, "B", A2&gt;=70, "C", TRUE, "F")</w:t>
      </w:r>
    </w:p>
    <w:p>
      <w:pPr>
        <w:pStyle w:val="Heading2"/>
      </w:pPr>
      <w:r>
        <w:t>AND / OR / NOT</w:t>
      </w:r>
    </w:p>
    <w:p>
      <w:pPr>
        <w:pStyle w:val="ListBullet"/>
      </w:pPr>
      <w:r>
        <w:t>=AND(condition1, condition2, ...) - TRUE if ALL conditions are true</w:t>
      </w:r>
    </w:p>
    <w:p>
      <w:pPr>
        <w:pStyle w:val="ListBullet"/>
      </w:pPr>
      <w:r>
        <w:t>=OR(condition1, condition2, ...) - TRUE if ANY condition is true</w:t>
      </w:r>
    </w:p>
    <w:p>
      <w:pPr>
        <w:pStyle w:val="ListBullet"/>
      </w:pPr>
      <w:r>
        <w:t>=NOT(condition) - Reverses TRUE/FALSE</w:t>
      </w:r>
    </w:p>
    <w:p>
      <w:r>
        <w:rPr>
          <w:b/>
        </w:rPr>
        <w:t xml:space="preserve">Combined Example: </w:t>
      </w:r>
    </w:p>
    <w:p>
      <w:pPr>
        <w:pStyle w:val="ListBullet"/>
      </w:pPr>
      <w:r>
        <w:t>=IF(AND(B2="Sales", C2&gt;10000), "Bonus", "No Bonus")</w:t>
      </w:r>
    </w:p>
    <w:p>
      <w:pPr>
        <w:pStyle w:val="Heading2"/>
      </w:pPr>
      <w:r>
        <w:t>IFERROR / IFNA</w:t>
      </w:r>
    </w:p>
    <w:p>
      <w:r>
        <w:rPr>
          <w:b/>
        </w:rPr>
        <w:t xml:space="preserve">IFERROR: </w:t>
      </w:r>
      <w:r>
        <w:t>Catches any error and returns alternative value.</w:t>
      </w:r>
    </w:p>
    <w:p>
      <w:pPr>
        <w:pStyle w:val="ListBullet"/>
      </w:pPr>
      <w:r>
        <w:t>=IFERROR(VLOOKUP(A2, Data, 2, FALSE), "Not Found")</w:t>
      </w:r>
    </w:p>
    <w:p>
      <w:r>
        <w:rPr>
          <w:b/>
        </w:rPr>
        <w:t xml:space="preserve">IFNA: </w:t>
      </w:r>
      <w:r>
        <w:t>Catches only #N/A errors (more specific).</w:t>
      </w:r>
    </w:p>
    <w:p>
      <w:pPr>
        <w:pStyle w:val="ListBullet"/>
      </w:pPr>
      <w:r>
        <w:t>=IFNA(VLOOKUP(A2, Data, 2, FALSE), 0)</w:t>
      </w:r>
    </w:p>
    <w:p>
      <w:pPr>
        <w:pStyle w:val="Heading2"/>
      </w:pPr>
      <w:r>
        <w:t>SWITCH (Excel 2019+)</w:t>
      </w:r>
    </w:p>
    <w:p>
      <w:r>
        <w:rPr>
          <w:b/>
        </w:rPr>
        <w:t xml:space="preserve">Purpose: </w:t>
      </w:r>
      <w:r>
        <w:t>Compare one value against multiple values.</w:t>
      </w:r>
    </w:p>
    <w:p>
      <w:r>
        <w:rPr>
          <w:b/>
        </w:rPr>
        <w:t xml:space="preserve">Syntax: </w:t>
      </w:r>
      <w:r>
        <w:t>=SWITCH(expression, value1, result1, value2, result2, ..., [default])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=SWITCH(A2, 1, "Jan", 2, "Feb", 3, "Mar", "Unknown")</w:t>
      </w:r>
    </w:p>
    <w:p>
      <w:r>
        <w:br w:type="page"/>
      </w:r>
    </w:p>
    <w:p>
      <w:pPr>
        <w:pStyle w:val="Heading1"/>
      </w:pPr>
      <w:r>
        <w:t>3. Text Functions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b/>
              </w:rPr>
              <w:t>Function</w:t>
            </w:r>
          </w:p>
        </w:tc>
        <w:tc>
          <w:tcPr>
            <w:tcW w:type="dxa" w:w="2880"/>
          </w:tcPr>
          <w:p>
            <w:r>
              <w:rPr>
                <w:b/>
              </w:rPr>
              <w:t>Purpose</w:t>
            </w:r>
          </w:p>
        </w:tc>
        <w:tc>
          <w:tcPr>
            <w:tcW w:type="dxa" w:w="2880"/>
          </w:tcPr>
          <w:p>
            <w:r>
              <w:rPr>
                <w:b/>
              </w:rPr>
              <w:t>Example</w:t>
            </w:r>
          </w:p>
        </w:tc>
      </w:tr>
      <w:tr>
        <w:tc>
          <w:tcPr>
            <w:tcW w:type="dxa" w:w="2880"/>
          </w:tcPr>
          <w:p>
            <w:r>
              <w:t>LEFT(text, num_chars)</w:t>
            </w:r>
          </w:p>
        </w:tc>
        <w:tc>
          <w:tcPr>
            <w:tcW w:type="dxa" w:w="2880"/>
          </w:tcPr>
          <w:p>
            <w:r>
              <w:t>Extract characters from left</w:t>
            </w:r>
          </w:p>
        </w:tc>
        <w:tc>
          <w:tcPr>
            <w:tcW w:type="dxa" w:w="2880"/>
          </w:tcPr>
          <w:p>
            <w:r>
              <w:t>=LEFT("Hello", 2) → "He"</w:t>
            </w:r>
          </w:p>
        </w:tc>
      </w:tr>
      <w:tr>
        <w:tc>
          <w:tcPr>
            <w:tcW w:type="dxa" w:w="2880"/>
          </w:tcPr>
          <w:p>
            <w:r>
              <w:t>RIGHT(text, num_chars)</w:t>
            </w:r>
          </w:p>
        </w:tc>
        <w:tc>
          <w:tcPr>
            <w:tcW w:type="dxa" w:w="2880"/>
          </w:tcPr>
          <w:p>
            <w:r>
              <w:t>Extract characters from right</w:t>
            </w:r>
          </w:p>
        </w:tc>
        <w:tc>
          <w:tcPr>
            <w:tcW w:type="dxa" w:w="2880"/>
          </w:tcPr>
          <w:p>
            <w:r>
              <w:t>=RIGHT("Hello", 2) → "lo"</w:t>
            </w:r>
          </w:p>
        </w:tc>
      </w:tr>
      <w:tr>
        <w:tc>
          <w:tcPr>
            <w:tcW w:type="dxa" w:w="2880"/>
          </w:tcPr>
          <w:p>
            <w:r>
              <w:t>MID(text, start, num_chars)</w:t>
            </w:r>
          </w:p>
        </w:tc>
        <w:tc>
          <w:tcPr>
            <w:tcW w:type="dxa" w:w="2880"/>
          </w:tcPr>
          <w:p>
            <w:r>
              <w:t>Extract from middle</w:t>
            </w:r>
          </w:p>
        </w:tc>
        <w:tc>
          <w:tcPr>
            <w:tcW w:type="dxa" w:w="2880"/>
          </w:tcPr>
          <w:p>
            <w:r>
              <w:t>=MID("Hello", 2, 3) → "ell"</w:t>
            </w:r>
          </w:p>
        </w:tc>
      </w:tr>
      <w:tr>
        <w:tc>
          <w:tcPr>
            <w:tcW w:type="dxa" w:w="2880"/>
          </w:tcPr>
          <w:p>
            <w:r>
              <w:t>LEN(text)</w:t>
            </w:r>
          </w:p>
        </w:tc>
        <w:tc>
          <w:tcPr>
            <w:tcW w:type="dxa" w:w="2880"/>
          </w:tcPr>
          <w:p>
            <w:r>
              <w:t>Count characters</w:t>
            </w:r>
          </w:p>
        </w:tc>
        <w:tc>
          <w:tcPr>
            <w:tcW w:type="dxa" w:w="2880"/>
          </w:tcPr>
          <w:p>
            <w:r>
              <w:t>=LEN("Hello") → 5</w:t>
            </w:r>
          </w:p>
        </w:tc>
      </w:tr>
      <w:tr>
        <w:tc>
          <w:tcPr>
            <w:tcW w:type="dxa" w:w="2880"/>
          </w:tcPr>
          <w:p>
            <w:r>
              <w:t>TRIM(text)</w:t>
            </w:r>
          </w:p>
        </w:tc>
        <w:tc>
          <w:tcPr>
            <w:tcW w:type="dxa" w:w="2880"/>
          </w:tcPr>
          <w:p>
            <w:r>
              <w:t>Remove extra spaces</w:t>
            </w:r>
          </w:p>
        </w:tc>
        <w:tc>
          <w:tcPr>
            <w:tcW w:type="dxa" w:w="2880"/>
          </w:tcPr>
          <w:p>
            <w:r>
              <w:t>=TRIM("  Hi  ") → "Hi"</w:t>
            </w:r>
          </w:p>
        </w:tc>
      </w:tr>
      <w:tr>
        <w:tc>
          <w:tcPr>
            <w:tcW w:type="dxa" w:w="2880"/>
          </w:tcPr>
          <w:p>
            <w:r>
              <w:t>CLEAN(text)</w:t>
            </w:r>
          </w:p>
        </w:tc>
        <w:tc>
          <w:tcPr>
            <w:tcW w:type="dxa" w:w="2880"/>
          </w:tcPr>
          <w:p>
            <w:r>
              <w:t>Remove non-printable chars</w:t>
            </w:r>
          </w:p>
        </w:tc>
        <w:tc>
          <w:tcPr>
            <w:tcW w:type="dxa" w:w="2880"/>
          </w:tcPr>
          <w:p>
            <w:r>
              <w:t>=CLEAN(A1)</w:t>
            </w:r>
          </w:p>
        </w:tc>
      </w:tr>
      <w:tr>
        <w:tc>
          <w:tcPr>
            <w:tcW w:type="dxa" w:w="2880"/>
          </w:tcPr>
          <w:p>
            <w:r>
              <w:t>UPPER(text) / LOWER(text)</w:t>
            </w:r>
          </w:p>
        </w:tc>
        <w:tc>
          <w:tcPr>
            <w:tcW w:type="dxa" w:w="2880"/>
          </w:tcPr>
          <w:p>
            <w:r>
              <w:t>Change case</w:t>
            </w:r>
          </w:p>
        </w:tc>
        <w:tc>
          <w:tcPr>
            <w:tcW w:type="dxa" w:w="2880"/>
          </w:tcPr>
          <w:p>
            <w:r>
              <w:t>=UPPER("hello") → "HELLO"</w:t>
            </w:r>
          </w:p>
        </w:tc>
      </w:tr>
      <w:tr>
        <w:tc>
          <w:tcPr>
            <w:tcW w:type="dxa" w:w="2880"/>
          </w:tcPr>
          <w:p>
            <w:r>
              <w:t>PROPER(text)</w:t>
            </w:r>
          </w:p>
        </w:tc>
        <w:tc>
          <w:tcPr>
            <w:tcW w:type="dxa" w:w="2880"/>
          </w:tcPr>
          <w:p>
            <w:r>
              <w:t>Capitalize first letters</w:t>
            </w:r>
          </w:p>
        </w:tc>
        <w:tc>
          <w:tcPr>
            <w:tcW w:type="dxa" w:w="2880"/>
          </w:tcPr>
          <w:p>
            <w:r>
              <w:t>=PROPER("john doe") → "John Doe"</w:t>
            </w:r>
          </w:p>
        </w:tc>
      </w:tr>
      <w:tr>
        <w:tc>
          <w:tcPr>
            <w:tcW w:type="dxa" w:w="2880"/>
          </w:tcPr>
          <w:p>
            <w:r>
              <w:t>CONCAT(text1, text2, ...)</w:t>
            </w:r>
          </w:p>
        </w:tc>
        <w:tc>
          <w:tcPr>
            <w:tcW w:type="dxa" w:w="2880"/>
          </w:tcPr>
          <w:p>
            <w:r>
              <w:t>Join text (Excel 2016+)</w:t>
            </w:r>
          </w:p>
        </w:tc>
        <w:tc>
          <w:tcPr>
            <w:tcW w:type="dxa" w:w="2880"/>
          </w:tcPr>
          <w:p>
            <w:r>
              <w:t>=CONCAT(A1, " ", B1)</w:t>
            </w:r>
          </w:p>
        </w:tc>
      </w:tr>
      <w:tr>
        <w:tc>
          <w:tcPr>
            <w:tcW w:type="dxa" w:w="2880"/>
          </w:tcPr>
          <w:p>
            <w:r>
              <w:t>TEXTJOIN(delimiter, ignore_empty, range)</w:t>
            </w:r>
          </w:p>
        </w:tc>
        <w:tc>
          <w:tcPr>
            <w:tcW w:type="dxa" w:w="2880"/>
          </w:tcPr>
          <w:p>
            <w:r>
              <w:t>Join with delimiter</w:t>
            </w:r>
          </w:p>
        </w:tc>
        <w:tc>
          <w:tcPr>
            <w:tcW w:type="dxa" w:w="2880"/>
          </w:tcPr>
          <w:p>
            <w:r>
              <w:t>=TEXTJOIN(", ", TRUE, A1:A5)</w:t>
            </w:r>
          </w:p>
        </w:tc>
      </w:tr>
      <w:tr>
        <w:tc>
          <w:tcPr>
            <w:tcW w:type="dxa" w:w="2880"/>
          </w:tcPr>
          <w:p>
            <w:r>
              <w:t>SUBSTITUTE(text, old, new)</w:t>
            </w:r>
          </w:p>
        </w:tc>
        <w:tc>
          <w:tcPr>
            <w:tcW w:type="dxa" w:w="2880"/>
          </w:tcPr>
          <w:p>
            <w:r>
              <w:t>Replace text</w:t>
            </w:r>
          </w:p>
        </w:tc>
        <w:tc>
          <w:tcPr>
            <w:tcW w:type="dxa" w:w="2880"/>
          </w:tcPr>
          <w:p>
            <w:r>
              <w:t>=SUBSTITUTE("Mr.", "Mr", "Ms") → "Ms."</w:t>
            </w:r>
          </w:p>
        </w:tc>
      </w:tr>
      <w:tr>
        <w:tc>
          <w:tcPr>
            <w:tcW w:type="dxa" w:w="2880"/>
          </w:tcPr>
          <w:p>
            <w:r>
              <w:t>FIND(find_text, within_text)</w:t>
            </w:r>
          </w:p>
        </w:tc>
        <w:tc>
          <w:tcPr>
            <w:tcW w:type="dxa" w:w="2880"/>
          </w:tcPr>
          <w:p>
            <w:r>
              <w:t>Find position (case-sensitive)</w:t>
            </w:r>
          </w:p>
        </w:tc>
        <w:tc>
          <w:tcPr>
            <w:tcW w:type="dxa" w:w="2880"/>
          </w:tcPr>
          <w:p>
            <w:r>
              <w:t>=FIND("o", "Hello") → 5</w:t>
            </w:r>
          </w:p>
        </w:tc>
      </w:tr>
      <w:tr>
        <w:tc>
          <w:tcPr>
            <w:tcW w:type="dxa" w:w="2880"/>
          </w:tcPr>
          <w:p>
            <w:r>
              <w:t>SEARCH(find_text, within_text)</w:t>
            </w:r>
          </w:p>
        </w:tc>
        <w:tc>
          <w:tcPr>
            <w:tcW w:type="dxa" w:w="2880"/>
          </w:tcPr>
          <w:p>
            <w:r>
              <w:t>Find position (case-insensitive)</w:t>
            </w:r>
          </w:p>
        </w:tc>
        <w:tc>
          <w:tcPr>
            <w:tcW w:type="dxa" w:w="2880"/>
          </w:tcPr>
          <w:p>
            <w:r>
              <w:t>=SEARCH("O", "Hello") → 5</w:t>
            </w:r>
          </w:p>
        </w:tc>
      </w:tr>
    </w:tbl>
    <w:p>
      <w:pPr>
        <w:pStyle w:val="Heading2"/>
      </w:pPr>
      <w:r>
        <w:t>Splitting Text (Common Interview Task)</w:t>
      </w:r>
    </w:p>
    <w:p>
      <w:r>
        <w:rPr>
          <w:b/>
        </w:rPr>
        <w:t xml:space="preserve">Split "John Doe" into First and Last Name: </w:t>
      </w:r>
    </w:p>
    <w:p>
      <w:pPr>
        <w:pStyle w:val="ListBullet"/>
      </w:pPr>
      <w:r>
        <w:t>First Name: =LEFT(A1, FIND(" ", A1)-1)</w:t>
      </w:r>
    </w:p>
    <w:p>
      <w:pPr>
        <w:pStyle w:val="ListBullet"/>
      </w:pPr>
      <w:r>
        <w:t>Last Name: =RIGHT(A1, LEN(A1)-FIND(" ", A1))</w:t>
      </w:r>
    </w:p>
    <w:p>
      <w:r>
        <w:rPr>
          <w:b/>
        </w:rPr>
        <w:t xml:space="preserve">Extract domain from email: </w:t>
      </w:r>
    </w:p>
    <w:p>
      <w:pPr>
        <w:pStyle w:val="ListBullet"/>
      </w:pPr>
      <w:r>
        <w:t>=RIGHT(A1, LEN(A1)-FIND("@", A1))</w:t>
      </w:r>
    </w:p>
    <w:p>
      <w:r>
        <w:br w:type="page"/>
      </w:r>
    </w:p>
    <w:p>
      <w:pPr>
        <w:pStyle w:val="Heading1"/>
      </w:pPr>
      <w:r>
        <w:t>4. Date &amp; Time Functions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b/>
              </w:rPr>
              <w:t>Function</w:t>
            </w:r>
          </w:p>
        </w:tc>
        <w:tc>
          <w:tcPr>
            <w:tcW w:type="dxa" w:w="2880"/>
          </w:tcPr>
          <w:p>
            <w:r>
              <w:rPr>
                <w:b/>
              </w:rPr>
              <w:t>Purpose</w:t>
            </w:r>
          </w:p>
        </w:tc>
        <w:tc>
          <w:tcPr>
            <w:tcW w:type="dxa" w:w="2880"/>
          </w:tcPr>
          <w:p>
            <w:r>
              <w:rPr>
                <w:b/>
              </w:rPr>
              <w:t>Example</w:t>
            </w:r>
          </w:p>
        </w:tc>
      </w:tr>
      <w:tr>
        <w:tc>
          <w:tcPr>
            <w:tcW w:type="dxa" w:w="2880"/>
          </w:tcPr>
          <w:p>
            <w:r>
              <w:t>TODAY()</w:t>
            </w:r>
          </w:p>
        </w:tc>
        <w:tc>
          <w:tcPr>
            <w:tcW w:type="dxa" w:w="2880"/>
          </w:tcPr>
          <w:p>
            <w:r>
              <w:t>Current date</w:t>
            </w:r>
          </w:p>
        </w:tc>
        <w:tc>
          <w:tcPr>
            <w:tcW w:type="dxa" w:w="2880"/>
          </w:tcPr>
          <w:p>
            <w:r>
              <w:t>=TODAY() → 12/5/2024</w:t>
            </w:r>
          </w:p>
        </w:tc>
      </w:tr>
      <w:tr>
        <w:tc>
          <w:tcPr>
            <w:tcW w:type="dxa" w:w="2880"/>
          </w:tcPr>
          <w:p>
            <w:r>
              <w:t>NOW()</w:t>
            </w:r>
          </w:p>
        </w:tc>
        <w:tc>
          <w:tcPr>
            <w:tcW w:type="dxa" w:w="2880"/>
          </w:tcPr>
          <w:p>
            <w:r>
              <w:t>Current date &amp; time</w:t>
            </w:r>
          </w:p>
        </w:tc>
        <w:tc>
          <w:tcPr>
            <w:tcW w:type="dxa" w:w="2880"/>
          </w:tcPr>
          <w:p>
            <w:r>
              <w:t>=NOW() → 12/5/2024 10:30</w:t>
            </w:r>
          </w:p>
        </w:tc>
      </w:tr>
      <w:tr>
        <w:tc>
          <w:tcPr>
            <w:tcW w:type="dxa" w:w="2880"/>
          </w:tcPr>
          <w:p>
            <w:r>
              <w:t>YEAR(date)</w:t>
            </w:r>
          </w:p>
        </w:tc>
        <w:tc>
          <w:tcPr>
            <w:tcW w:type="dxa" w:w="2880"/>
          </w:tcPr>
          <w:p>
            <w:r>
              <w:t>Extract year</w:t>
            </w:r>
          </w:p>
        </w:tc>
        <w:tc>
          <w:tcPr>
            <w:tcW w:type="dxa" w:w="2880"/>
          </w:tcPr>
          <w:p>
            <w:r>
              <w:t>=YEAR("3/15/2024") → 2024</w:t>
            </w:r>
          </w:p>
        </w:tc>
      </w:tr>
      <w:tr>
        <w:tc>
          <w:tcPr>
            <w:tcW w:type="dxa" w:w="2880"/>
          </w:tcPr>
          <w:p>
            <w:r>
              <w:t>MONTH(date)</w:t>
            </w:r>
          </w:p>
        </w:tc>
        <w:tc>
          <w:tcPr>
            <w:tcW w:type="dxa" w:w="2880"/>
          </w:tcPr>
          <w:p>
            <w:r>
              <w:t>Extract month (1-12)</w:t>
            </w:r>
          </w:p>
        </w:tc>
        <w:tc>
          <w:tcPr>
            <w:tcW w:type="dxa" w:w="2880"/>
          </w:tcPr>
          <w:p>
            <w:r>
              <w:t>=MONTH("3/15/2024") → 3</w:t>
            </w:r>
          </w:p>
        </w:tc>
      </w:tr>
      <w:tr>
        <w:tc>
          <w:tcPr>
            <w:tcW w:type="dxa" w:w="2880"/>
          </w:tcPr>
          <w:p>
            <w:r>
              <w:t>DAY(date)</w:t>
            </w:r>
          </w:p>
        </w:tc>
        <w:tc>
          <w:tcPr>
            <w:tcW w:type="dxa" w:w="2880"/>
          </w:tcPr>
          <w:p>
            <w:r>
              <w:t>Extract day</w:t>
            </w:r>
          </w:p>
        </w:tc>
        <w:tc>
          <w:tcPr>
            <w:tcW w:type="dxa" w:w="2880"/>
          </w:tcPr>
          <w:p>
            <w:r>
              <w:t>=DAY("3/15/2024") → 15</w:t>
            </w:r>
          </w:p>
        </w:tc>
      </w:tr>
      <w:tr>
        <w:tc>
          <w:tcPr>
            <w:tcW w:type="dxa" w:w="2880"/>
          </w:tcPr>
          <w:p>
            <w:r>
              <w:t>WEEKDAY(date, [type])</w:t>
            </w:r>
          </w:p>
        </w:tc>
        <w:tc>
          <w:tcPr>
            <w:tcW w:type="dxa" w:w="2880"/>
          </w:tcPr>
          <w:p>
            <w:r>
              <w:t>Day of week (1-7)</w:t>
            </w:r>
          </w:p>
        </w:tc>
        <w:tc>
          <w:tcPr>
            <w:tcW w:type="dxa" w:w="2880"/>
          </w:tcPr>
          <w:p>
            <w:r>
              <w:t>=WEEKDAY("3/15/2024") → 6 (Friday)</w:t>
            </w:r>
          </w:p>
        </w:tc>
      </w:tr>
      <w:tr>
        <w:tc>
          <w:tcPr>
            <w:tcW w:type="dxa" w:w="2880"/>
          </w:tcPr>
          <w:p>
            <w:r>
              <w:t>WEEKNUM(date)</w:t>
            </w:r>
          </w:p>
        </w:tc>
        <w:tc>
          <w:tcPr>
            <w:tcW w:type="dxa" w:w="2880"/>
          </w:tcPr>
          <w:p>
            <w:r>
              <w:t>Week number of year</w:t>
            </w:r>
          </w:p>
        </w:tc>
        <w:tc>
          <w:tcPr>
            <w:tcW w:type="dxa" w:w="2880"/>
          </w:tcPr>
          <w:p>
            <w:r>
              <w:t>=WEEKNUM("3/15/2024") → 11</w:t>
            </w:r>
          </w:p>
        </w:tc>
      </w:tr>
      <w:tr>
        <w:tc>
          <w:tcPr>
            <w:tcW w:type="dxa" w:w="2880"/>
          </w:tcPr>
          <w:p>
            <w:r>
              <w:t>EOMONTH(start_date, months)</w:t>
            </w:r>
          </w:p>
        </w:tc>
        <w:tc>
          <w:tcPr>
            <w:tcW w:type="dxa" w:w="2880"/>
          </w:tcPr>
          <w:p>
            <w:r>
              <w:t>End of month</w:t>
            </w:r>
          </w:p>
        </w:tc>
        <w:tc>
          <w:tcPr>
            <w:tcW w:type="dxa" w:w="2880"/>
          </w:tcPr>
          <w:p>
            <w:r>
              <w:t>=EOMONTH("3/15/2024", 0) → 3/31/2024</w:t>
            </w:r>
          </w:p>
        </w:tc>
      </w:tr>
      <w:tr>
        <w:tc>
          <w:tcPr>
            <w:tcW w:type="dxa" w:w="2880"/>
          </w:tcPr>
          <w:p>
            <w:r>
              <w:t>EDATE(start_date, months)</w:t>
            </w:r>
          </w:p>
        </w:tc>
        <w:tc>
          <w:tcPr>
            <w:tcW w:type="dxa" w:w="2880"/>
          </w:tcPr>
          <w:p>
            <w:r>
              <w:t>Add/subtract months</w:t>
            </w:r>
          </w:p>
        </w:tc>
        <w:tc>
          <w:tcPr>
            <w:tcW w:type="dxa" w:w="2880"/>
          </w:tcPr>
          <w:p>
            <w:r>
              <w:t>=EDATE("3/15/2024", 2) → 5/15/2024</w:t>
            </w:r>
          </w:p>
        </w:tc>
      </w:tr>
      <w:tr>
        <w:tc>
          <w:tcPr>
            <w:tcW w:type="dxa" w:w="2880"/>
          </w:tcPr>
          <w:p>
            <w:r>
              <w:t>DATEDIF(start, end, unit)</w:t>
            </w:r>
          </w:p>
        </w:tc>
        <w:tc>
          <w:tcPr>
            <w:tcW w:type="dxa" w:w="2880"/>
          </w:tcPr>
          <w:p>
            <w:r>
              <w:t>Difference between dates</w:t>
            </w:r>
          </w:p>
        </w:tc>
        <w:tc>
          <w:tcPr>
            <w:tcW w:type="dxa" w:w="2880"/>
          </w:tcPr>
          <w:p>
            <w:r>
              <w:t>=DATEDIF(A1, B1, "M") → months</w:t>
            </w:r>
          </w:p>
        </w:tc>
      </w:tr>
      <w:tr>
        <w:tc>
          <w:tcPr>
            <w:tcW w:type="dxa" w:w="2880"/>
          </w:tcPr>
          <w:p>
            <w:r>
              <w:t>NETWORKDAYS(start, end)</w:t>
            </w:r>
          </w:p>
        </w:tc>
        <w:tc>
          <w:tcPr>
            <w:tcW w:type="dxa" w:w="2880"/>
          </w:tcPr>
          <w:p>
            <w:r>
              <w:t>Working days between</w:t>
            </w:r>
          </w:p>
        </w:tc>
        <w:tc>
          <w:tcPr>
            <w:tcW w:type="dxa" w:w="2880"/>
          </w:tcPr>
          <w:p>
            <w:r>
              <w:t>=NETWORKDAYS(A1, B1) excludes weekends</w:t>
            </w:r>
          </w:p>
        </w:tc>
      </w:tr>
      <w:tr>
        <w:tc>
          <w:tcPr>
            <w:tcW w:type="dxa" w:w="2880"/>
          </w:tcPr>
          <w:p>
            <w:r>
              <w:t>TEXT(value, format)</w:t>
            </w:r>
          </w:p>
        </w:tc>
        <w:tc>
          <w:tcPr>
            <w:tcW w:type="dxa" w:w="2880"/>
          </w:tcPr>
          <w:p>
            <w:r>
              <w:t>Format date as text</w:t>
            </w:r>
          </w:p>
        </w:tc>
        <w:tc>
          <w:tcPr>
            <w:tcW w:type="dxa" w:w="2880"/>
          </w:tcPr>
          <w:p>
            <w:r>
              <w:t>=TEXT(A1, "MMMM YYYY") → "March 2024"</w:t>
            </w:r>
          </w:p>
        </w:tc>
      </w:tr>
    </w:tbl>
    <w:p>
      <w:pPr>
        <w:pStyle w:val="Heading2"/>
      </w:pPr>
      <w:r>
        <w:t>Common Date Calculations</w:t>
      </w:r>
    </w:p>
    <w:p>
      <w:pPr>
        <w:pStyle w:val="ListBullet"/>
      </w:pPr>
      <w:r>
        <w:t>Age from birthdate: =DATEDIF(A1, TODAY(), "Y")</w:t>
      </w:r>
    </w:p>
    <w:p>
      <w:pPr>
        <w:pStyle w:val="ListBullet"/>
      </w:pPr>
      <w:r>
        <w:t>First day of month: =EOMONTH(A1, -1)+1</w:t>
      </w:r>
    </w:p>
    <w:p>
      <w:pPr>
        <w:pStyle w:val="ListBullet"/>
      </w:pPr>
      <w:r>
        <w:t>Last day of month: =EOMONTH(A1, 0)</w:t>
      </w:r>
    </w:p>
    <w:p>
      <w:pPr>
        <w:pStyle w:val="ListBullet"/>
      </w:pPr>
      <w:r>
        <w:t>Quarter: =ROUNDUP(MONTH(A1)/3, 0)</w:t>
      </w:r>
    </w:p>
    <w:p>
      <w:pPr>
        <w:pStyle w:val="ListBullet"/>
      </w:pPr>
      <w:r>
        <w:t>Fiscal year (starts July): =IF(MONTH(A1)&gt;=7, YEAR(A1)+1, YEAR(A1))</w:t>
      </w:r>
    </w:p>
    <w:p>
      <w:r>
        <w:br w:type="page"/>
      </w:r>
    </w:p>
    <w:p>
      <w:pPr>
        <w:pStyle w:val="Heading1"/>
      </w:pPr>
      <w:r>
        <w:t>5. Statistical &amp; Math Functions</w:t>
      </w:r>
    </w:p>
    <w:p>
      <w:pPr>
        <w:pStyle w:val="Heading2"/>
      </w:pPr>
      <w:r>
        <w:t>Basic Aggregations</w:t>
      </w:r>
    </w:p>
    <w:p>
      <w:pPr>
        <w:pStyle w:val="ListBullet"/>
      </w:pPr>
      <w:r>
        <w:rPr>
          <w:b/>
        </w:rPr>
        <w:t xml:space="preserve">SUM(range): </w:t>
      </w:r>
      <w:r>
        <w:t>Add all values</w:t>
      </w:r>
    </w:p>
    <w:p>
      <w:pPr>
        <w:pStyle w:val="ListBullet"/>
      </w:pPr>
      <w:r>
        <w:rPr>
          <w:b/>
        </w:rPr>
        <w:t xml:space="preserve">AVERAGE(range): </w:t>
      </w:r>
      <w:r>
        <w:t>Mean of values</w:t>
      </w:r>
    </w:p>
    <w:p>
      <w:pPr>
        <w:pStyle w:val="ListBullet"/>
      </w:pPr>
      <w:r>
        <w:rPr>
          <w:b/>
        </w:rPr>
        <w:t xml:space="preserve">COUNT(range): </w:t>
      </w:r>
      <w:r>
        <w:t>Count numbers only</w:t>
      </w:r>
    </w:p>
    <w:p>
      <w:pPr>
        <w:pStyle w:val="ListBullet"/>
      </w:pPr>
      <w:r>
        <w:rPr>
          <w:b/>
        </w:rPr>
        <w:t xml:space="preserve">COUNTA(range): </w:t>
      </w:r>
      <w:r>
        <w:t>Count non-empty cells</w:t>
      </w:r>
    </w:p>
    <w:p>
      <w:pPr>
        <w:pStyle w:val="ListBullet"/>
      </w:pPr>
      <w:r>
        <w:rPr>
          <w:b/>
        </w:rPr>
        <w:t xml:space="preserve">COUNTBLANK(range): </w:t>
      </w:r>
      <w:r>
        <w:t>Count empty cells</w:t>
      </w:r>
    </w:p>
    <w:p>
      <w:pPr>
        <w:pStyle w:val="ListBullet"/>
      </w:pPr>
      <w:r>
        <w:rPr>
          <w:b/>
        </w:rPr>
        <w:t xml:space="preserve">MAX(range) / MIN(range): </w:t>
      </w:r>
      <w:r>
        <w:t>Largest/smallest value</w:t>
      </w:r>
    </w:p>
    <w:p>
      <w:pPr>
        <w:pStyle w:val="ListBullet"/>
      </w:pPr>
      <w:r>
        <w:rPr>
          <w:b/>
        </w:rPr>
        <w:t xml:space="preserve">MEDIAN(range): </w:t>
      </w:r>
      <w:r>
        <w:t>Middle value</w:t>
      </w:r>
    </w:p>
    <w:p>
      <w:pPr>
        <w:pStyle w:val="ListBullet"/>
      </w:pPr>
      <w:r>
        <w:rPr>
          <w:b/>
        </w:rPr>
        <w:t xml:space="preserve">MODE(range): </w:t>
      </w:r>
      <w:r>
        <w:t>Most frequent value</w:t>
      </w:r>
    </w:p>
    <w:p>
      <w:pPr>
        <w:pStyle w:val="ListBullet"/>
      </w:pPr>
      <w:r>
        <w:rPr>
          <w:b/>
        </w:rPr>
        <w:t xml:space="preserve">STDEV(range): </w:t>
      </w:r>
      <w:r>
        <w:t>Standard deviation (sample)</w:t>
      </w:r>
    </w:p>
    <w:p>
      <w:pPr>
        <w:pStyle w:val="ListBullet"/>
      </w:pPr>
      <w:r>
        <w:rPr>
          <w:b/>
        </w:rPr>
        <w:t xml:space="preserve">VAR(range): </w:t>
      </w:r>
      <w:r>
        <w:t>Variance</w:t>
      </w:r>
    </w:p>
    <w:p>
      <w:pPr>
        <w:pStyle w:val="Heading2"/>
      </w:pPr>
      <w:r>
        <w:t>Conditional Aggregations (CRITICAL for Interviews)</w:t>
      </w:r>
    </w:p>
    <w:p>
      <w:r>
        <w:rPr>
          <w:b/>
        </w:rPr>
        <w:t>SUMIF / COUNTIF / AVERAGEIF (Single Condition)</w:t>
      </w:r>
    </w:p>
    <w:p>
      <w:pPr>
        <w:pStyle w:val="ListBullet"/>
      </w:pPr>
      <w:r>
        <w:t>=SUMIF(range, criteria, [sum_range])</w:t>
      </w:r>
    </w:p>
    <w:p>
      <w:pPr>
        <w:pStyle w:val="ListBullet"/>
      </w:pPr>
      <w:r>
        <w:t>=SUMIF(A:A, "Sales", B:B)  → Sum column B where column A = "Sales"</w:t>
      </w:r>
    </w:p>
    <w:p>
      <w:pPr>
        <w:pStyle w:val="ListBullet"/>
      </w:pPr>
      <w:r>
        <w:t>=COUNTIF(A:A, "&gt;100")  → Count cells &gt; 100</w:t>
      </w:r>
    </w:p>
    <w:p>
      <w:pPr>
        <w:pStyle w:val="ListBullet"/>
      </w:pPr>
      <w:r>
        <w:t>=COUNTIF(A:A, "*apple*")  → Count cells containing "apple"</w:t>
      </w:r>
    </w:p>
    <w:p>
      <w:r>
        <w:rPr>
          <w:b/>
        </w:rPr>
        <w:t>SUMIFS / COUNTIFS / AVERAGEIFS (Multiple Conditions)</w:t>
      </w:r>
    </w:p>
    <w:p>
      <w:pPr>
        <w:pStyle w:val="ListBullet"/>
      </w:pPr>
      <w:r>
        <w:t>=SUMIFS(sum_range, criteria_range1, criteria1, criteria_range2, criteria2, ...)</w:t>
      </w:r>
    </w:p>
    <w:p>
      <w:pPr>
        <w:pStyle w:val="ListBullet"/>
      </w:pPr>
      <w:r>
        <w:t>=SUMIFS(C:C, A:A, "Sales", B:B, "&gt;2024-01-01")  → Sum C where A="Sales" AND B&gt;date</w:t>
      </w:r>
    </w:p>
    <w:p>
      <w:pPr>
        <w:pStyle w:val="ListBullet"/>
      </w:pPr>
      <w:r>
        <w:t>=COUNTIFS(A:A, "Sales", B:B, "&gt;=100", B:B, "&lt;500")  → Between 100 and 500</w:t>
      </w:r>
    </w:p>
    <w:p>
      <w:pPr>
        <w:pStyle w:val="Heading2"/>
      </w:pPr>
      <w:r>
        <w:t>Ranking Functions</w:t>
      </w:r>
    </w:p>
    <w:p>
      <w:pPr>
        <w:pStyle w:val="ListBullet"/>
      </w:pPr>
      <w:r>
        <w:t>=LARGE(range, k) → k-th largest value. =LARGE(A:A, 3) → 3rd largest</w:t>
      </w:r>
    </w:p>
    <w:p>
      <w:pPr>
        <w:pStyle w:val="ListBullet"/>
      </w:pPr>
      <w:r>
        <w:t>=SMALL(range, k) → k-th smallest value</w:t>
      </w:r>
    </w:p>
    <w:p>
      <w:pPr>
        <w:pStyle w:val="ListBullet"/>
      </w:pPr>
      <w:r>
        <w:t>=RANK(number, range, [order]) → Rank of a number. 0=descending, 1=ascending</w:t>
      </w:r>
    </w:p>
    <w:p>
      <w:pPr>
        <w:pStyle w:val="ListBullet"/>
      </w:pPr>
      <w:r>
        <w:t>=PERCENTILE(range, k) → Value at k-th percentile. =PERCENTILE(A:A, 0.9) → 90th percentile</w:t>
      </w:r>
    </w:p>
    <w:p>
      <w:pPr>
        <w:pStyle w:val="Heading2"/>
      </w:pPr>
      <w:r>
        <w:t>Rounding Functions</w:t>
      </w:r>
    </w:p>
    <w:p>
      <w:pPr>
        <w:pStyle w:val="ListBullet"/>
      </w:pPr>
      <w:r>
        <w:t>=ROUND(number, decimals) → Standard rounding</w:t>
      </w:r>
    </w:p>
    <w:p>
      <w:pPr>
        <w:pStyle w:val="ListBullet"/>
      </w:pPr>
      <w:r>
        <w:t>=ROUNDUP(number, decimals) → Always round up</w:t>
      </w:r>
    </w:p>
    <w:p>
      <w:pPr>
        <w:pStyle w:val="ListBullet"/>
      </w:pPr>
      <w:r>
        <w:t>=ROUNDDOWN(number, decimals) → Always round down</w:t>
      </w:r>
    </w:p>
    <w:p>
      <w:pPr>
        <w:pStyle w:val="ListBullet"/>
      </w:pPr>
      <w:r>
        <w:t>=CEILING(number, significance) → Round up to nearest multiple</w:t>
      </w:r>
    </w:p>
    <w:p>
      <w:pPr>
        <w:pStyle w:val="ListBullet"/>
      </w:pPr>
      <w:r>
        <w:t>=FLOOR(number, significance) → Round down to nearest multiple</w:t>
      </w:r>
    </w:p>
    <w:p>
      <w:r>
        <w:br w:type="page"/>
      </w:r>
    </w:p>
    <w:p>
      <w:pPr>
        <w:pStyle w:val="Heading1"/>
      </w:pPr>
      <w:r>
        <w:t>6. Array Functions (Dynamic Arrays - Excel 365)</w:t>
      </w:r>
    </w:p>
    <w:p>
      <w:pPr>
        <w:pStyle w:val="Heading2"/>
      </w:pPr>
      <w:r>
        <w:t>FILTER</w:t>
      </w:r>
    </w:p>
    <w:p>
      <w:r>
        <w:rPr>
          <w:b/>
        </w:rPr>
        <w:t xml:space="preserve">Purpose: </w:t>
      </w:r>
      <w:r>
        <w:t>Filter a range based on criteria (spills results).</w:t>
      </w:r>
    </w:p>
    <w:p>
      <w:r>
        <w:rPr>
          <w:b/>
        </w:rPr>
        <w:t xml:space="preserve">Syntax: </w:t>
      </w:r>
      <w:r>
        <w:t>=FILTER(array, include, [if_empty])</w:t>
      </w:r>
    </w:p>
    <w:p>
      <w:r>
        <w:rPr>
          <w:b/>
        </w:rPr>
        <w:t xml:space="preserve">Examples: </w:t>
      </w:r>
    </w:p>
    <w:p>
      <w:pPr>
        <w:pStyle w:val="ListBullet"/>
      </w:pPr>
      <w:r>
        <w:t>=FILTER(A2:D100, C2:C100="Sales")  → All rows where col C = "Sales"</w:t>
      </w:r>
    </w:p>
    <w:p>
      <w:pPr>
        <w:pStyle w:val="ListBullet"/>
      </w:pPr>
      <w:r>
        <w:t>=FILTER(A2:D100, (B2:B100&gt;100)*(C2:C100="Sales"))  → Multiple conditions (AND)</w:t>
      </w:r>
    </w:p>
    <w:p>
      <w:pPr>
        <w:pStyle w:val="ListBullet"/>
      </w:pPr>
      <w:r>
        <w:t>=FILTER(A2:D100, (B2:B100&gt;100)+(C2:C100="Sales"))  → Multiple conditions (OR)</w:t>
      </w:r>
    </w:p>
    <w:p>
      <w:pPr>
        <w:pStyle w:val="Heading2"/>
      </w:pPr>
      <w:r>
        <w:t>SORT</w:t>
      </w:r>
    </w:p>
    <w:p>
      <w:r>
        <w:rPr>
          <w:b/>
        </w:rPr>
        <w:t xml:space="preserve">Syntax: </w:t>
      </w:r>
      <w:r>
        <w:t>=SORT(array, [sort_index], [sort_order], [by_col])</w:t>
      </w:r>
    </w:p>
    <w:p>
      <w:pPr>
        <w:pStyle w:val="ListBullet"/>
      </w:pPr>
      <w:r>
        <w:t>=SORT(A2:C100, 2, -1)  → Sort by 2nd column, descending</w:t>
      </w:r>
    </w:p>
    <w:p>
      <w:pPr>
        <w:pStyle w:val="ListBullet"/>
      </w:pPr>
      <w:r>
        <w:t>=SORT(FILTER(A2:C100, B2:B100&gt;100), 3, 1)  → Filter then sort</w:t>
      </w:r>
    </w:p>
    <w:p>
      <w:pPr>
        <w:pStyle w:val="Heading2"/>
      </w:pPr>
      <w:r>
        <w:t>UNIQUE</w:t>
      </w:r>
    </w:p>
    <w:p>
      <w:r>
        <w:rPr>
          <w:b/>
        </w:rPr>
        <w:t xml:space="preserve">Syntax: </w:t>
      </w:r>
      <w:r>
        <w:t>=UNIQUE(array, [by_col], [exactly_once])</w:t>
      </w:r>
    </w:p>
    <w:p>
      <w:pPr>
        <w:pStyle w:val="ListBullet"/>
      </w:pPr>
      <w:r>
        <w:t>=UNIQUE(A2:A100)  → Distinct values in column A</w:t>
      </w:r>
    </w:p>
    <w:p>
      <w:pPr>
        <w:pStyle w:val="ListBullet"/>
      </w:pPr>
      <w:r>
        <w:t>=UNIQUE(A2:C100)  → Unique rows across columns A-C</w:t>
      </w:r>
    </w:p>
    <w:p>
      <w:pPr>
        <w:pStyle w:val="Heading2"/>
      </w:pPr>
      <w:r>
        <w:t>SORTBY</w:t>
      </w:r>
    </w:p>
    <w:p>
      <w:pPr>
        <w:pStyle w:val="ListBullet"/>
      </w:pPr>
      <w:r>
        <w:t>=SORTBY(array, by_array1, [order1], ...)  → Sort by external column</w:t>
      </w:r>
    </w:p>
    <w:p>
      <w:pPr>
        <w:pStyle w:val="ListBullet"/>
      </w:pPr>
      <w:r>
        <w:t>=SORTBY(A2:B100, C2:C100, -1)  → Sort A:B by column C descending</w:t>
      </w:r>
    </w:p>
    <w:p>
      <w:pPr>
        <w:pStyle w:val="Heading2"/>
      </w:pPr>
      <w:r>
        <w:t>SEQUENCE</w:t>
      </w:r>
    </w:p>
    <w:p>
      <w:pPr>
        <w:pStyle w:val="ListBullet"/>
      </w:pPr>
      <w:r>
        <w:t>=SEQUENCE(rows, [cols], [start], [step])  → Generate number series</w:t>
      </w:r>
    </w:p>
    <w:p>
      <w:pPr>
        <w:pStyle w:val="ListBullet"/>
      </w:pPr>
      <w:r>
        <w:t>=SEQUENCE(12, 1, 1, 1)  → 1 to 12 vertically</w:t>
      </w:r>
    </w:p>
    <w:p>
      <w:pPr>
        <w:pStyle w:val="Heading2"/>
      </w:pPr>
      <w:r>
        <w:t>LET (Define Variables)</w:t>
      </w:r>
    </w:p>
    <w:p>
      <w:r>
        <w:rPr>
          <w:b/>
        </w:rPr>
        <w:t xml:space="preserve">Purpose: </w:t>
      </w:r>
      <w:r>
        <w:t>Create named variables within a formula for reuse and readability.</w:t>
      </w:r>
    </w:p>
    <w:p>
      <w:r>
        <w:rPr>
          <w:b/>
        </w:rPr>
        <w:t xml:space="preserve">Syntax: </w:t>
      </w:r>
      <w:r>
        <w:t>=LET(name1, value1, [name2, value2], ..., calculation)</w:t>
      </w:r>
    </w:p>
    <w:p>
      <w:r>
        <w:rPr>
          <w:b/>
        </w:rPr>
        <w:t xml:space="preserve">Example: </w:t>
      </w:r>
    </w:p>
    <w:p>
      <w:pPr>
        <w:pStyle w:val="ListBullet"/>
      </w:pPr>
      <w:r>
        <w:t>=LET(sales, SUMIF(A:A,"Sales",B:B), costs, SUMIF(A:A,"Costs",B:B), sales-costs)</w:t>
      </w:r>
    </w:p>
    <w:p>
      <w:r>
        <w:br w:type="page"/>
      </w:r>
    </w:p>
    <w:p>
      <w:pPr>
        <w:pStyle w:val="Heading1"/>
      </w:pPr>
      <w:r>
        <w:t>7. Pivot Tables</w:t>
      </w:r>
    </w:p>
    <w:p>
      <w:pPr>
        <w:pStyle w:val="Heading2"/>
      </w:pPr>
      <w:r>
        <w:t>Creating a Pivot Table</w:t>
      </w:r>
    </w:p>
    <w:p>
      <w:r>
        <w:t>1. Select your data (include headers)</w:t>
      </w:r>
    </w:p>
    <w:p>
      <w:r>
        <w:t>2. Insert → PivotTable</w:t>
      </w:r>
    </w:p>
    <w:p>
      <w:r>
        <w:t>3. Choose New Worksheet or Existing Worksheet</w:t>
      </w:r>
    </w:p>
    <w:p>
      <w:r>
        <w:t>4. Drag fields to: Rows, Columns, Values, Filters</w:t>
      </w:r>
    </w:p>
    <w:p>
      <w:pPr>
        <w:pStyle w:val="Heading2"/>
      </w:pPr>
      <w:r>
        <w:t>Pivot Table Components</w:t>
      </w:r>
    </w:p>
    <w:p>
      <w:pPr>
        <w:pStyle w:val="ListBullet"/>
      </w:pPr>
      <w:r>
        <w:rPr>
          <w:b/>
        </w:rPr>
        <w:t xml:space="preserve">Rows: </w:t>
      </w:r>
      <w:r>
        <w:t>Categories displayed as rows (e.g., Product, Region)</w:t>
      </w:r>
    </w:p>
    <w:p>
      <w:pPr>
        <w:pStyle w:val="ListBullet"/>
      </w:pPr>
      <w:r>
        <w:rPr>
          <w:b/>
        </w:rPr>
        <w:t xml:space="preserve">Columns: </w:t>
      </w:r>
      <w:r>
        <w:t>Categories displayed as columns (e.g., Month, Year)</w:t>
      </w:r>
    </w:p>
    <w:p>
      <w:pPr>
        <w:pStyle w:val="ListBullet"/>
      </w:pPr>
      <w:r>
        <w:rPr>
          <w:b/>
        </w:rPr>
        <w:t xml:space="preserve">Values: </w:t>
      </w:r>
      <w:r>
        <w:t>Numbers to aggregate (Sum, Count, Average, etc.)</w:t>
      </w:r>
    </w:p>
    <w:p>
      <w:pPr>
        <w:pStyle w:val="ListBullet"/>
      </w:pPr>
      <w:r>
        <w:rPr>
          <w:b/>
        </w:rPr>
        <w:t xml:space="preserve">Filters: </w:t>
      </w:r>
      <w:r>
        <w:t>Dropdown filters for the entire pivot</w:t>
      </w:r>
    </w:p>
    <w:p>
      <w:pPr>
        <w:pStyle w:val="Heading2"/>
      </w:pPr>
      <w:r>
        <w:t>Key Pivot Table Skills for Interviews</w:t>
      </w:r>
    </w:p>
    <w:p>
      <w:pPr>
        <w:pStyle w:val="ListBullet"/>
      </w:pPr>
      <w:r>
        <w:t>Grouping dates (by Month, Quarter, Year)</w:t>
      </w:r>
    </w:p>
    <w:p>
      <w:pPr>
        <w:pStyle w:val="ListBullet"/>
      </w:pPr>
      <w:r>
        <w:t>Calculated fields: Insert → Fields, Items &amp; Sets → Calculated Field</w:t>
      </w:r>
    </w:p>
    <w:p>
      <w:pPr>
        <w:pStyle w:val="ListBullet"/>
      </w:pPr>
      <w:r>
        <w:t>Show values as: % of Grand Total, % of Column, Running Total, Rank</w:t>
      </w:r>
    </w:p>
    <w:p>
      <w:pPr>
        <w:pStyle w:val="ListBullet"/>
      </w:pPr>
      <w:r>
        <w:t>Slicers: Visual filters (Insert → Slicer)</w:t>
      </w:r>
    </w:p>
    <w:p>
      <w:pPr>
        <w:pStyle w:val="ListBullet"/>
      </w:pPr>
      <w:r>
        <w:t>Refresh data: Right-click → Refresh</w:t>
      </w:r>
    </w:p>
    <w:p>
      <w:pPr>
        <w:pStyle w:val="ListBullet"/>
      </w:pPr>
      <w:r>
        <w:t>Drill down: Double-click a value to see underlying data</w:t>
      </w:r>
    </w:p>
    <w:p>
      <w:pPr>
        <w:pStyle w:val="ListBullet"/>
      </w:pPr>
      <w:r>
        <w:t>Sorting and filtering within pivot</w:t>
      </w:r>
    </w:p>
    <w:p>
      <w:pPr>
        <w:pStyle w:val="ListBullet"/>
      </w:pPr>
      <w:r>
        <w:t>Multiple value fields (e.g., Sum and Count)</w:t>
      </w:r>
    </w:p>
    <w:p>
      <w:pPr>
        <w:pStyle w:val="Heading2"/>
      </w:pPr>
      <w:r>
        <w:t>GETPIVOTDATA Function</w:t>
      </w:r>
    </w:p>
    <w:p>
      <w:r>
        <w:rPr>
          <w:b/>
        </w:rPr>
        <w:t xml:space="preserve">Purpose: </w:t>
      </w:r>
      <w:r>
        <w:t>Extract specific values from a pivot table.</w:t>
      </w:r>
    </w:p>
    <w:p>
      <w:pPr>
        <w:pStyle w:val="ListBullet"/>
      </w:pPr>
      <w:r>
        <w:t>=GETPIVOTDATA("Sales", $A$3, "Region", "East", "Year", 2024)</w:t>
      </w:r>
    </w:p>
    <w:p>
      <w:r>
        <w:br w:type="page"/>
      </w:r>
    </w:p>
    <w:p>
      <w:pPr>
        <w:pStyle w:val="Heading1"/>
      </w:pPr>
      <w:r>
        <w:t>8. Data Validation &amp; Conditional Formatting</w:t>
      </w:r>
    </w:p>
    <w:p>
      <w:pPr>
        <w:pStyle w:val="Heading2"/>
      </w:pPr>
      <w:r>
        <w:t>Data Validation</w:t>
      </w:r>
    </w:p>
    <w:p>
      <w:r>
        <w:rPr>
          <w:b/>
        </w:rPr>
        <w:t xml:space="preserve">Location: </w:t>
      </w:r>
      <w:r>
        <w:t>Data → Data Validation</w:t>
      </w:r>
    </w:p>
    <w:p>
      <w:pPr>
        <w:pStyle w:val="ListBullet"/>
      </w:pPr>
      <w:r>
        <w:rPr>
          <w:b/>
        </w:rPr>
        <w:t xml:space="preserve">Whole Number / Decimal: </w:t>
      </w:r>
      <w:r>
        <w:t>Restrict to numbers within range</w:t>
      </w:r>
    </w:p>
    <w:p>
      <w:pPr>
        <w:pStyle w:val="ListBullet"/>
      </w:pPr>
      <w:r>
        <w:rPr>
          <w:b/>
        </w:rPr>
        <w:t xml:space="preserve">List: </w:t>
      </w:r>
      <w:r>
        <w:t>Dropdown from range or comma-separated values</w:t>
      </w:r>
    </w:p>
    <w:p>
      <w:pPr>
        <w:pStyle w:val="ListBullet"/>
      </w:pPr>
      <w:r>
        <w:rPr>
          <w:b/>
        </w:rPr>
        <w:t xml:space="preserve">Date / Time: </w:t>
      </w:r>
      <w:r>
        <w:t>Restrict to date/time range</w:t>
      </w:r>
    </w:p>
    <w:p>
      <w:pPr>
        <w:pStyle w:val="ListBullet"/>
      </w:pPr>
      <w:r>
        <w:rPr>
          <w:b/>
        </w:rPr>
        <w:t xml:space="preserve">Text Length: </w:t>
      </w:r>
      <w:r>
        <w:t>Limit character count</w:t>
      </w:r>
    </w:p>
    <w:p>
      <w:pPr>
        <w:pStyle w:val="ListBullet"/>
      </w:pPr>
      <w:r>
        <w:rPr>
          <w:b/>
        </w:rPr>
        <w:t xml:space="preserve">Custom: </w:t>
      </w:r>
      <w:r>
        <w:t>Formula-based validation</w:t>
      </w:r>
    </w:p>
    <w:p>
      <w:r>
        <w:rPr>
          <w:b/>
        </w:rPr>
        <w:t xml:space="preserve">Dependent Dropdown Example: </w:t>
      </w:r>
    </w:p>
    <w:p>
      <w:pPr>
        <w:pStyle w:val="ListBullet"/>
      </w:pPr>
      <w:r>
        <w:t>List source: =INDIRECT(A1) where A1 contains a named range</w:t>
      </w:r>
    </w:p>
    <w:p>
      <w:pPr>
        <w:pStyle w:val="Heading2"/>
      </w:pPr>
      <w:r>
        <w:t>Conditional Formatting</w:t>
      </w:r>
    </w:p>
    <w:p>
      <w:r>
        <w:rPr>
          <w:b/>
        </w:rPr>
        <w:t xml:space="preserve">Location: </w:t>
      </w:r>
      <w:r>
        <w:t>Home → Conditional Formatting</w:t>
      </w:r>
    </w:p>
    <w:p>
      <w:pPr>
        <w:pStyle w:val="ListBullet"/>
      </w:pPr>
      <w:r>
        <w:rPr>
          <w:b/>
        </w:rPr>
        <w:t xml:space="preserve">Highlight Cell Rules: </w:t>
      </w:r>
      <w:r>
        <w:t>Greater than, Less than, Equal to, Text Contains</w:t>
      </w:r>
    </w:p>
    <w:p>
      <w:pPr>
        <w:pStyle w:val="ListBullet"/>
      </w:pPr>
      <w:r>
        <w:rPr>
          <w:b/>
        </w:rPr>
        <w:t xml:space="preserve">Top/Bottom Rules: </w:t>
      </w:r>
      <w:r>
        <w:t>Top 10, Bottom 10%, Above/Below Average</w:t>
      </w:r>
    </w:p>
    <w:p>
      <w:pPr>
        <w:pStyle w:val="ListBullet"/>
      </w:pPr>
      <w:r>
        <w:rPr>
          <w:b/>
        </w:rPr>
        <w:t xml:space="preserve">Data Bars: </w:t>
      </w:r>
      <w:r>
        <w:t>Horizontal bars showing relative values</w:t>
      </w:r>
    </w:p>
    <w:p>
      <w:pPr>
        <w:pStyle w:val="ListBullet"/>
      </w:pPr>
      <w:r>
        <w:rPr>
          <w:b/>
        </w:rPr>
        <w:t xml:space="preserve">Color Scales: </w:t>
      </w:r>
      <w:r>
        <w:t>2-color or 3-color gradient based on value</w:t>
      </w:r>
    </w:p>
    <w:p>
      <w:pPr>
        <w:pStyle w:val="ListBullet"/>
      </w:pPr>
      <w:r>
        <w:rPr>
          <w:b/>
        </w:rPr>
        <w:t xml:space="preserve">Icon Sets: </w:t>
      </w:r>
      <w:r>
        <w:t>Arrows, flags, shapes based on value</w:t>
      </w:r>
    </w:p>
    <w:p>
      <w:pPr>
        <w:pStyle w:val="ListBullet"/>
      </w:pPr>
      <w:r>
        <w:rPr>
          <w:b/>
        </w:rPr>
        <w:t xml:space="preserve">New Rule → Formula: </w:t>
      </w:r>
      <w:r>
        <w:t>Custom formula: =A1&gt;B1 or =$A1="Complete"</w:t>
      </w:r>
    </w:p>
    <w:p>
      <w:r>
        <w:rPr>
          <w:b/>
        </w:rPr>
        <w:t xml:space="preserve">Interview Tip: </w:t>
      </w:r>
      <w:r>
        <w:t>When using formulas in conditional formatting, use mixed references (e.g., $A1) to apply formatting across rows/columns correctly.</w:t>
      </w:r>
    </w:p>
    <w:p>
      <w:r>
        <w:br w:type="page"/>
      </w:r>
    </w:p>
    <w:p>
      <w:pPr>
        <w:pStyle w:val="Heading1"/>
      </w:pPr>
      <w:r>
        <w:t>9. VBA Fundamentals</w:t>
      </w:r>
    </w:p>
    <w:p>
      <w:pPr>
        <w:pStyle w:val="Heading2"/>
      </w:pPr>
      <w:r>
        <w:t>Getting Started</w:t>
      </w:r>
    </w:p>
    <w:p>
      <w:pPr>
        <w:pStyle w:val="ListBullet"/>
      </w:pPr>
      <w:r>
        <w:t>Open VBA Editor: Alt + F11</w:t>
      </w:r>
    </w:p>
    <w:p>
      <w:pPr>
        <w:pStyle w:val="ListBullet"/>
      </w:pPr>
      <w:r>
        <w:t>Insert Module: Insert → Module</w:t>
      </w:r>
    </w:p>
    <w:p>
      <w:pPr>
        <w:pStyle w:val="ListBullet"/>
      </w:pPr>
      <w:r>
        <w:t>Run Macro: F5 or Alt + F8</w:t>
      </w:r>
    </w:p>
    <w:p>
      <w:pPr>
        <w:pStyle w:val="ListBullet"/>
      </w:pPr>
      <w:r>
        <w:t>Record Macro: Developer → Record Macro</w:t>
      </w:r>
    </w:p>
    <w:p>
      <w:pPr>
        <w:pStyle w:val="Heading2"/>
      </w:pPr>
      <w:r>
        <w:t>Basic Structure</w:t>
      </w:r>
    </w:p>
    <w:p>
      <w:r>
        <w:rPr>
          <w:rFonts w:ascii="Courier New" w:hAnsi="Courier New"/>
          <w:sz w:val="18"/>
        </w:rPr>
        <w:t>Sub MacroName()</w:t>
        <w:br/>
        <w:t xml:space="preserve">    ' This is a comment</w:t>
        <w:br/>
        <w:t xml:space="preserve">    Dim variableName As DataType</w:t>
        <w:br/>
        <w:br/>
        <w:t xml:space="preserve">    ' Your code here</w:t>
        <w:br/>
        <w:br/>
        <w:t>End Sub</w:t>
      </w:r>
    </w:p>
    <w:p>
      <w:pPr>
        <w:pStyle w:val="Heading2"/>
      </w:pPr>
      <w:r>
        <w:t>Variable Types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b/>
              </w:rPr>
              <w:t>Type</w:t>
            </w:r>
          </w:p>
        </w:tc>
        <w:tc>
          <w:tcPr>
            <w:tcW w:type="dxa" w:w="2880"/>
          </w:tcPr>
          <w:p>
            <w:r>
              <w:rPr>
                <w:b/>
              </w:rPr>
              <w:t>Use For</w:t>
            </w:r>
          </w:p>
        </w:tc>
        <w:tc>
          <w:tcPr>
            <w:tcW w:type="dxa" w:w="2880"/>
          </w:tcPr>
          <w:p>
            <w:r>
              <w:rPr>
                <w:b/>
              </w:rPr>
              <w:t>Declaration</w:t>
            </w:r>
          </w:p>
        </w:tc>
      </w:tr>
      <w:tr>
        <w:tc>
          <w:tcPr>
            <w:tcW w:type="dxa" w:w="2880"/>
          </w:tcPr>
          <w:p>
            <w:r>
              <w:t>String</w:t>
            </w:r>
          </w:p>
        </w:tc>
        <w:tc>
          <w:tcPr>
            <w:tcW w:type="dxa" w:w="2880"/>
          </w:tcPr>
          <w:p>
            <w:r>
              <w:t>Text</w:t>
            </w:r>
          </w:p>
        </w:tc>
        <w:tc>
          <w:tcPr>
            <w:tcW w:type="dxa" w:w="2880"/>
          </w:tcPr>
          <w:p>
            <w:r>
              <w:t>Dim name As String</w:t>
            </w:r>
          </w:p>
        </w:tc>
      </w:tr>
      <w:tr>
        <w:tc>
          <w:tcPr>
            <w:tcW w:type="dxa" w:w="2880"/>
          </w:tcPr>
          <w:p>
            <w:r>
              <w:t>Integer</w:t>
            </w:r>
          </w:p>
        </w:tc>
        <w:tc>
          <w:tcPr>
            <w:tcW w:type="dxa" w:w="2880"/>
          </w:tcPr>
          <w:p>
            <w:r>
              <w:t>Whole numbers (-32,768 to 32,767)</w:t>
            </w:r>
          </w:p>
        </w:tc>
        <w:tc>
          <w:tcPr>
            <w:tcW w:type="dxa" w:w="2880"/>
          </w:tcPr>
          <w:p>
            <w:r>
              <w:t>Dim count As Integer</w:t>
            </w:r>
          </w:p>
        </w:tc>
      </w:tr>
      <w:tr>
        <w:tc>
          <w:tcPr>
            <w:tcW w:type="dxa" w:w="2880"/>
          </w:tcPr>
          <w:p>
            <w:r>
              <w:t>Long</w:t>
            </w:r>
          </w:p>
        </w:tc>
        <w:tc>
          <w:tcPr>
            <w:tcW w:type="dxa" w:w="2880"/>
          </w:tcPr>
          <w:p>
            <w:r>
              <w:t>Large whole numbers</w:t>
            </w:r>
          </w:p>
        </w:tc>
        <w:tc>
          <w:tcPr>
            <w:tcW w:type="dxa" w:w="2880"/>
          </w:tcPr>
          <w:p>
            <w:r>
              <w:t>Dim bigNum As Long</w:t>
            </w:r>
          </w:p>
        </w:tc>
      </w:tr>
      <w:tr>
        <w:tc>
          <w:tcPr>
            <w:tcW w:type="dxa" w:w="2880"/>
          </w:tcPr>
          <w:p>
            <w:r>
              <w:t>Double</w:t>
            </w:r>
          </w:p>
        </w:tc>
        <w:tc>
          <w:tcPr>
            <w:tcW w:type="dxa" w:w="2880"/>
          </w:tcPr>
          <w:p>
            <w:r>
              <w:t>Decimal numbers</w:t>
            </w:r>
          </w:p>
        </w:tc>
        <w:tc>
          <w:tcPr>
            <w:tcW w:type="dxa" w:w="2880"/>
          </w:tcPr>
          <w:p>
            <w:r>
              <w:t>Dim price As Double</w:t>
            </w:r>
          </w:p>
        </w:tc>
      </w:tr>
      <w:tr>
        <w:tc>
          <w:tcPr>
            <w:tcW w:type="dxa" w:w="2880"/>
          </w:tcPr>
          <w:p>
            <w:r>
              <w:t>Boolean</w:t>
            </w:r>
          </w:p>
        </w:tc>
        <w:tc>
          <w:tcPr>
            <w:tcW w:type="dxa" w:w="2880"/>
          </w:tcPr>
          <w:p>
            <w:r>
              <w:t>True/False</w:t>
            </w:r>
          </w:p>
        </w:tc>
        <w:tc>
          <w:tcPr>
            <w:tcW w:type="dxa" w:w="2880"/>
          </w:tcPr>
          <w:p>
            <w:r>
              <w:t>Dim isValid As Boolean</w:t>
            </w:r>
          </w:p>
        </w:tc>
      </w:tr>
      <w:tr>
        <w:tc>
          <w:tcPr>
            <w:tcW w:type="dxa" w:w="2880"/>
          </w:tcPr>
          <w:p>
            <w:r>
              <w:t>Date</w:t>
            </w:r>
          </w:p>
        </w:tc>
        <w:tc>
          <w:tcPr>
            <w:tcW w:type="dxa" w:w="2880"/>
          </w:tcPr>
          <w:p>
            <w:r>
              <w:t>Dates</w:t>
            </w:r>
          </w:p>
        </w:tc>
        <w:tc>
          <w:tcPr>
            <w:tcW w:type="dxa" w:w="2880"/>
          </w:tcPr>
          <w:p>
            <w:r>
              <w:t>Dim startDate As Date</w:t>
            </w:r>
          </w:p>
        </w:tc>
      </w:tr>
      <w:tr>
        <w:tc>
          <w:tcPr>
            <w:tcW w:type="dxa" w:w="2880"/>
          </w:tcPr>
          <w:p>
            <w:r>
              <w:t>Variant</w:t>
            </w:r>
          </w:p>
        </w:tc>
        <w:tc>
          <w:tcPr>
            <w:tcW w:type="dxa" w:w="2880"/>
          </w:tcPr>
          <w:p>
            <w:r>
              <w:t>Any type (flexible but slower)</w:t>
            </w:r>
          </w:p>
        </w:tc>
        <w:tc>
          <w:tcPr>
            <w:tcW w:type="dxa" w:w="2880"/>
          </w:tcPr>
          <w:p>
            <w:r>
              <w:t>Dim anything As Variant</w:t>
            </w:r>
          </w:p>
        </w:tc>
      </w:tr>
      <w:tr>
        <w:tc>
          <w:tcPr>
            <w:tcW w:type="dxa" w:w="2880"/>
          </w:tcPr>
          <w:p>
            <w:r>
              <w:t>Range</w:t>
            </w:r>
          </w:p>
        </w:tc>
        <w:tc>
          <w:tcPr>
            <w:tcW w:type="dxa" w:w="2880"/>
          </w:tcPr>
          <w:p>
            <w:r>
              <w:t>Cell range object</w:t>
            </w:r>
          </w:p>
        </w:tc>
        <w:tc>
          <w:tcPr>
            <w:tcW w:type="dxa" w:w="2880"/>
          </w:tcPr>
          <w:p>
            <w:r>
              <w:t>Dim rng As Range</w:t>
            </w:r>
          </w:p>
        </w:tc>
      </w:tr>
      <w:tr>
        <w:tc>
          <w:tcPr>
            <w:tcW w:type="dxa" w:w="2880"/>
          </w:tcPr>
          <w:p>
            <w:r>
              <w:t>Worksheet</w:t>
            </w:r>
          </w:p>
        </w:tc>
        <w:tc>
          <w:tcPr>
            <w:tcW w:type="dxa" w:w="2880"/>
          </w:tcPr>
          <w:p>
            <w:r>
              <w:t>Worksheet object</w:t>
            </w:r>
          </w:p>
        </w:tc>
        <w:tc>
          <w:tcPr>
            <w:tcW w:type="dxa" w:w="2880"/>
          </w:tcPr>
          <w:p>
            <w:r>
              <w:t>Dim ws As Worksheet</w:t>
            </w:r>
          </w:p>
        </w:tc>
      </w:tr>
      <w:tr>
        <w:tc>
          <w:tcPr>
            <w:tcW w:type="dxa" w:w="2880"/>
          </w:tcPr>
          <w:p>
            <w:r>
              <w:t>Workbook</w:t>
            </w:r>
          </w:p>
        </w:tc>
        <w:tc>
          <w:tcPr>
            <w:tcW w:type="dxa" w:w="2880"/>
          </w:tcPr>
          <w:p>
            <w:r>
              <w:t>Workbook object</w:t>
            </w:r>
          </w:p>
        </w:tc>
        <w:tc>
          <w:tcPr>
            <w:tcW w:type="dxa" w:w="2880"/>
          </w:tcPr>
          <w:p>
            <w:r>
              <w:t>Dim wb As Workbook</w:t>
            </w:r>
          </w:p>
        </w:tc>
      </w:tr>
    </w:tbl>
    <w:p>
      <w:pPr>
        <w:pStyle w:val="Heading2"/>
      </w:pPr>
      <w:r>
        <w:t>Common Operations</w:t>
      </w:r>
    </w:p>
    <w:p>
      <w:r>
        <w:rPr>
          <w:b/>
        </w:rPr>
        <w:t>Working with Cells:</w:t>
      </w:r>
    </w:p>
    <w:p>
      <w:r>
        <w:rPr>
          <w:rFonts w:ascii="Courier New" w:hAnsi="Courier New"/>
          <w:sz w:val="18"/>
        </w:rPr>
        <w:t>' Read a cell value</w:t>
        <w:br/>
        <w:t>value = Range("A1").Value</w:t>
        <w:br/>
        <w:t>value = Cells(1, 1).Value   ' Row 1, Column 1</w:t>
        <w:br/>
        <w:br/>
        <w:t>' Write to a cell</w:t>
        <w:br/>
        <w:t>Range("A1").Value = "Hello"</w:t>
        <w:br/>
        <w:t>Cells(1, 1).Value = 100</w:t>
        <w:br/>
        <w:br/>
        <w:t>' Select a range</w:t>
        <w:br/>
        <w:t>Range("A1:B10").Select</w:t>
        <w:br/>
        <w:br/>
        <w:t>' Copy and Paste</w:t>
        <w:br/>
        <w:t>Range("A1:A10").Copy Destination:=Range("C1")</w:t>
        <w:br/>
        <w:br/>
        <w:t>' Clear contents</w:t>
        <w:br/>
        <w:t>Range("A1:A10").ClearContents</w:t>
      </w:r>
    </w:p>
    <w:p>
      <w:r>
        <w:rPr>
          <w:b/>
        </w:rPr>
        <w:t>Loops:</w:t>
      </w:r>
    </w:p>
    <w:p>
      <w:r>
        <w:rPr>
          <w:rFonts w:ascii="Courier New" w:hAnsi="Courier New"/>
          <w:sz w:val="18"/>
        </w:rPr>
        <w:t>' For Loop</w:t>
        <w:br/>
        <w:t>For i = 1 To 10</w:t>
        <w:br/>
        <w:t xml:space="preserve">    Cells(i, 1).Value = i * 2</w:t>
        <w:br/>
        <w:t>Next i</w:t>
        <w:br/>
        <w:br/>
        <w:t>' For Each (loop through range)</w:t>
        <w:br/>
        <w:t>Dim cell As Range</w:t>
        <w:br/>
        <w:t>For Each cell In Range("A1:A10")</w:t>
        <w:br/>
        <w:t xml:space="preserve">    If cell.Value &gt; 100 Then</w:t>
        <w:br/>
        <w:t xml:space="preserve">        cell.Interior.Color = vbYellow</w:t>
        <w:br/>
        <w:t xml:space="preserve">    End If</w:t>
        <w:br/>
        <w:t>Next cell</w:t>
        <w:br/>
        <w:br/>
        <w:t>' Do While Loop</w:t>
        <w:br/>
        <w:t>i = 1</w:t>
        <w:br/>
        <w:t>Do While Cells(i, 1).Value &lt;&gt; ""</w:t>
        <w:br/>
        <w:t xml:space="preserve">    ' Process row i</w:t>
        <w:br/>
        <w:t xml:space="preserve">    i = i + 1</w:t>
        <w:br/>
        <w:t>Loop</w:t>
      </w:r>
    </w:p>
    <w:p>
      <w:r>
        <w:rPr>
          <w:b/>
        </w:rPr>
        <w:t>Conditionals:</w:t>
      </w:r>
    </w:p>
    <w:p>
      <w:r>
        <w:rPr>
          <w:rFonts w:ascii="Courier New" w:hAnsi="Courier New"/>
          <w:sz w:val="18"/>
        </w:rPr>
        <w:t>' If Statement</w:t>
        <w:br/>
        <w:t>If score &gt;= 90 Then</w:t>
        <w:br/>
        <w:t xml:space="preserve">    grade = "A"</w:t>
        <w:br/>
        <w:t>ElseIf score &gt;= 80 Then</w:t>
        <w:br/>
        <w:t xml:space="preserve">    grade = "B"</w:t>
        <w:br/>
        <w:t>Else</w:t>
        <w:br/>
        <w:t xml:space="preserve">    grade = "C"</w:t>
        <w:br/>
        <w:t>End If</w:t>
        <w:br/>
        <w:br/>
        <w:t>' Select Case</w:t>
        <w:br/>
        <w:t>Select Case department</w:t>
        <w:br/>
        <w:t xml:space="preserve">    Case "Sales"</w:t>
        <w:br/>
        <w:t xml:space="preserve">        bonus = salary * 0.1</w:t>
        <w:br/>
        <w:t xml:space="preserve">    Case "Marketing"</w:t>
        <w:br/>
        <w:t xml:space="preserve">        bonus = salary * 0.08</w:t>
        <w:br/>
        <w:t xml:space="preserve">    Case Else</w:t>
        <w:br/>
        <w:t xml:space="preserve">        bonus = salary * 0.05</w:t>
        <w:br/>
        <w:t>End Select</w:t>
      </w:r>
    </w:p>
    <w:p>
      <w:r>
        <w:rPr>
          <w:b/>
        </w:rPr>
        <w:t>Working with Worksheets:</w:t>
      </w:r>
    </w:p>
    <w:p>
      <w:r>
        <w:rPr>
          <w:rFonts w:ascii="Courier New" w:hAnsi="Courier New"/>
          <w:sz w:val="18"/>
        </w:rPr>
        <w:t>' Reference worksheet</w:t>
        <w:br/>
        <w:t>Set ws = ThisWorkbook.Worksheets("Sheet1")</w:t>
        <w:br/>
        <w:br/>
        <w:t>' Add new worksheet</w:t>
        <w:br/>
        <w:t>Worksheets.Add.Name = "NewSheet"</w:t>
        <w:br/>
        <w:br/>
        <w:t>' Loop through all worksheets</w:t>
        <w:br/>
        <w:t>Dim ws As Worksheet</w:t>
        <w:br/>
        <w:t>For Each ws In ThisWorkbook.Worksheets</w:t>
        <w:br/>
        <w:t xml:space="preserve">    Debug.Print ws.Name</w:t>
        <w:br/>
        <w:t>Next ws</w:t>
        <w:br/>
        <w:br/>
        <w:t>' Find last row with data</w:t>
        <w:br/>
        <w:t>lastRow = ws.Cells(ws.Rows.Count, "A").End(xlUp).Row</w:t>
        <w:br/>
        <w:br/>
        <w:t>' Find last column with data</w:t>
        <w:br/>
        <w:t>lastCol = ws.Cells(1, ws.Columns.Count).End(xlToLeft).Column</w:t>
      </w:r>
    </w:p>
    <w:p>
      <w:r>
        <w:br w:type="page"/>
      </w:r>
    </w:p>
    <w:p>
      <w:pPr>
        <w:pStyle w:val="Heading2"/>
      </w:pPr>
      <w:r>
        <w:t>Practical VBA Examples for Interviews</w:t>
      </w:r>
    </w:p>
    <w:p>
      <w:r>
        <w:rPr>
          <w:b/>
        </w:rPr>
        <w:t>Example 1: Highlight Duplicates</w:t>
      </w:r>
    </w:p>
    <w:p>
      <w:r>
        <w:rPr>
          <w:rFonts w:ascii="Courier New" w:hAnsi="Courier New"/>
          <w:sz w:val="18"/>
        </w:rPr>
        <w:t>Sub HighlightDuplicates()</w:t>
        <w:br/>
        <w:t xml:space="preserve">    Dim rng As Range</w:t>
        <w:br/>
        <w:t xml:space="preserve">    Dim cell As Range</w:t>
        <w:br/>
        <w:t xml:space="preserve">    Dim dict As Object</w:t>
        <w:br/>
        <w:br/>
        <w:t xml:space="preserve">    Set dict = CreateObject("Scripting.Dictionary")</w:t>
        <w:br/>
        <w:t xml:space="preserve">    Set rng = Range("A1:A" &amp; Cells(Rows.Count, 1).End(xlUp).Row)</w:t>
        <w:br/>
        <w:br/>
        <w:t xml:space="preserve">    For Each cell In rng</w:t>
        <w:br/>
        <w:t xml:space="preserve">        If dict.exists(cell.Value) Then</w:t>
        <w:br/>
        <w:t xml:space="preserve">            cell.Interior.Color = vbYellow</w:t>
        <w:br/>
        <w:t xml:space="preserve">            dict(cell.Value).Interior.Color = vbYellow</w:t>
        <w:br/>
        <w:t xml:space="preserve">        Else</w:t>
        <w:br/>
        <w:t xml:space="preserve">            dict.Add cell.Value, cell</w:t>
        <w:br/>
        <w:t xml:space="preserve">        End If</w:t>
        <w:br/>
        <w:t xml:space="preserve">    Next cell</w:t>
        <w:br/>
        <w:t>End Sub</w:t>
      </w:r>
    </w:p>
    <w:p>
      <w:r>
        <w:rPr>
          <w:b/>
        </w:rPr>
        <w:t>Example 2: Create Summary Report</w:t>
      </w:r>
    </w:p>
    <w:p>
      <w:r>
        <w:rPr>
          <w:rFonts w:ascii="Courier New" w:hAnsi="Courier New"/>
          <w:sz w:val="18"/>
        </w:rPr>
        <w:t>Sub CreateSummary()</w:t>
        <w:br/>
        <w:t xml:space="preserve">    Dim wsData As Worksheet, wsSummary As Worksheet</w:t>
        <w:br/>
        <w:t xml:space="preserve">    Dim lastRow As Long, i As Long</w:t>
        <w:br/>
        <w:t xml:space="preserve">    Dim category As String</w:t>
        <w:br/>
        <w:t xml:space="preserve">    Dim dict As Object</w:t>
        <w:br/>
        <w:br/>
        <w:t xml:space="preserve">    Set wsData = Worksheets("Data")</w:t>
        <w:br/>
        <w:t xml:space="preserve">    Set dict = CreateObject("Scripting.Dictionary")</w:t>
        <w:br/>
        <w:br/>
        <w:t xml:space="preserve">    lastRow = wsData.Cells(Rows.Count, 1).End(xlUp).Row</w:t>
        <w:br/>
        <w:br/>
        <w:t xml:space="preserve">    ' Sum by category</w:t>
        <w:br/>
        <w:t xml:space="preserve">    For i = 2 To lastRow</w:t>
        <w:br/>
        <w:t xml:space="preserve">        category = wsData.Cells(i, 1).Value</w:t>
        <w:br/>
        <w:t xml:space="preserve">        If dict.exists(category) Then</w:t>
        <w:br/>
        <w:t xml:space="preserve">            dict(category) = dict(category) + wsData.Cells(i, 2).Value</w:t>
        <w:br/>
        <w:t xml:space="preserve">        Else</w:t>
        <w:br/>
        <w:t xml:space="preserve">            dict.Add category, wsData.Cells(i, 2).Value</w:t>
        <w:br/>
        <w:t xml:space="preserve">        End If</w:t>
        <w:br/>
        <w:t xml:space="preserve">    Next i</w:t>
        <w:br/>
        <w:br/>
        <w:t xml:space="preserve">    ' Create summary sheet</w:t>
        <w:br/>
        <w:t xml:space="preserve">    On Error Resume Next</w:t>
        <w:br/>
        <w:t xml:space="preserve">    Application.DisplayAlerts = False</w:t>
        <w:br/>
        <w:t xml:space="preserve">    Worksheets("Summary").Delete</w:t>
        <w:br/>
        <w:t xml:space="preserve">    Application.DisplayAlerts = True</w:t>
        <w:br/>
        <w:t xml:space="preserve">    On Error GoTo 0</w:t>
        <w:br/>
        <w:br/>
        <w:t xml:space="preserve">    Set wsSummary = Worksheets.Add</w:t>
        <w:br/>
        <w:t xml:space="preserve">    wsSummary.Name = "Summary"</w:t>
        <w:br/>
        <w:br/>
        <w:t xml:space="preserve">    ' Output results</w:t>
        <w:br/>
        <w:t xml:space="preserve">    wsSummary.Range("A1").Value = "Category"</w:t>
        <w:br/>
        <w:t xml:space="preserve">    wsSummary.Range("B1").Value = "Total"</w:t>
        <w:br/>
        <w:br/>
        <w:t xml:space="preserve">    i = 2</w:t>
        <w:br/>
        <w:t xml:space="preserve">    For Each key In dict.Keys</w:t>
        <w:br/>
        <w:t xml:space="preserve">        wsSummary.Cells(i, 1).Value = key</w:t>
        <w:br/>
        <w:t xml:space="preserve">        wsSummary.Cells(i, 2).Value = dict(key)</w:t>
        <w:br/>
        <w:t xml:space="preserve">        i = i + 1</w:t>
        <w:br/>
        <w:t xml:space="preserve">    Next key</w:t>
        <w:br/>
        <w:t>End Sub</w:t>
      </w:r>
    </w:p>
    <w:p>
      <w:r>
        <w:rPr>
          <w:b/>
        </w:rPr>
        <w:t>Example 3: Export Each Sheet to CSV</w:t>
      </w:r>
    </w:p>
    <w:p>
      <w:r>
        <w:rPr>
          <w:rFonts w:ascii="Courier New" w:hAnsi="Courier New"/>
          <w:sz w:val="18"/>
        </w:rPr>
        <w:t>Sub ExportSheetsToCSV()</w:t>
        <w:br/>
        <w:t xml:space="preserve">    Dim ws As Worksheet</w:t>
        <w:br/>
        <w:t xml:space="preserve">    Dim savePath As String</w:t>
        <w:br/>
        <w:br/>
        <w:t xml:space="preserve">    savePath = ThisWorkbook.Path &amp; "\"</w:t>
        <w:br/>
        <w:br/>
        <w:t xml:space="preserve">    For Each ws In ThisWorkbook.Worksheets</w:t>
        <w:br/>
        <w:t xml:space="preserve">        ws.Copy</w:t>
        <w:br/>
        <w:t xml:space="preserve">        ActiveWorkbook.SaveAs savePath &amp; ws.Name &amp; ".csv", xlCSV</w:t>
        <w:br/>
        <w:t xml:space="preserve">        ActiveWorkbook.Close False</w:t>
        <w:br/>
        <w:t xml:space="preserve">    Next ws</w:t>
        <w:br/>
        <w:br/>
        <w:t xml:space="preserve">    MsgBox "Export complete!"</w:t>
        <w:br/>
        <w:t>End Sub</w:t>
      </w:r>
    </w:p>
    <w:p>
      <w:r>
        <w:rPr>
          <w:b/>
        </w:rPr>
        <w:t>Example 4: Autofilter and Copy Results</w:t>
      </w:r>
    </w:p>
    <w:p>
      <w:r>
        <w:rPr>
          <w:rFonts w:ascii="Courier New" w:hAnsi="Courier New"/>
          <w:sz w:val="18"/>
        </w:rPr>
        <w:t>Sub FilterAndCopy()</w:t>
        <w:br/>
        <w:t xml:space="preserve">    Dim wsSource As Worksheet, wsDest As Worksheet</w:t>
        <w:br/>
        <w:t xml:space="preserve">    Dim lastRow As Long</w:t>
        <w:br/>
        <w:br/>
        <w:t xml:space="preserve">    Set wsSource = Worksheets("Data")</w:t>
        <w:br/>
        <w:t xml:space="preserve">    Set wsDest = Worksheets("Filtered")</w:t>
        <w:br/>
        <w:br/>
        <w:t xml:space="preserve">    ' Clear destination</w:t>
        <w:br/>
        <w:t xml:space="preserve">    wsDest.Cells.Clear</w:t>
        <w:br/>
        <w:br/>
        <w:t xml:space="preserve">    lastRow = wsSource.Cells(Rows.Count, 1).End(xlUp).Row</w:t>
        <w:br/>
        <w:br/>
        <w:t xml:space="preserve">    ' Apply filter</w:t>
        <w:br/>
        <w:t xml:space="preserve">    wsSource.Range("A1:D" &amp; lastRow).AutoFilter Field:=2, Criteria1:="&gt;1000"</w:t>
        <w:br/>
        <w:br/>
        <w:t xml:space="preserve">    ' Copy visible cells</w:t>
        <w:br/>
        <w:t xml:space="preserve">    wsSource.Range("A1:D" &amp; lastRow).SpecialCells(xlCellTypeVisible).Copy _</w:t>
        <w:br/>
        <w:t xml:space="preserve">        Destination:=wsDest.Range("A1")</w:t>
        <w:br/>
        <w:br/>
        <w:t xml:space="preserve">    ' Remove filter</w:t>
        <w:br/>
        <w:t xml:space="preserve">    wsSource.AutoFilterMode = False</w:t>
        <w:br/>
        <w:t>End Sub</w:t>
      </w:r>
    </w:p>
    <w:p>
      <w:r>
        <w:br w:type="page"/>
      </w:r>
    </w:p>
    <w:p>
      <w:pPr>
        <w:pStyle w:val="Heading1"/>
      </w:pPr>
      <w:r>
        <w:t>10. Common Interview Scenarios</w:t>
      </w:r>
    </w:p>
    <w:p>
      <w:pPr>
        <w:pStyle w:val="Heading2"/>
      </w:pPr>
      <w:r>
        <w:t>Scenario 1: Clean and Transform Data</w:t>
      </w:r>
    </w:p>
    <w:p>
      <w:r>
        <w:rPr>
          <w:b/>
        </w:rPr>
        <w:t xml:space="preserve">Task: </w:t>
      </w:r>
      <w:r>
        <w:t>You have a column with names in "LastName, FirstName" format. Split into two columns and clean extra spaces.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First Name: =TRIM(MID(A1, FIND(",", A1)+1, 100))</w:t>
        <w:br/>
        <w:t>Last Name: =TRIM(LEFT(A1, FIND(",", A1)-1))</w:t>
      </w:r>
    </w:p>
    <w:p>
      <w:pPr>
        <w:pStyle w:val="Heading2"/>
      </w:pPr>
      <w:r>
        <w:t>Scenario 2: Calculate Running Total</w:t>
      </w:r>
    </w:p>
    <w:p>
      <w:r>
        <w:rPr>
          <w:b/>
        </w:rPr>
        <w:t xml:space="preserve">Task: </w:t>
      </w:r>
      <w:r>
        <w:t>Create a running total of sales by date.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=SUMIF($A$2:A2, "&lt;="&amp;A2, $B$2:B2)</w:t>
        <w:br/>
        <w:t>Or: =SUM($B$2:B2)</w:t>
      </w:r>
    </w:p>
    <w:p>
      <w:pPr>
        <w:pStyle w:val="Heading2"/>
      </w:pPr>
      <w:r>
        <w:t>Scenario 3: Find Duplicates</w:t>
      </w:r>
    </w:p>
    <w:p>
      <w:r>
        <w:rPr>
          <w:b/>
        </w:rPr>
        <w:t xml:space="preserve">Task: </w:t>
      </w:r>
      <w:r>
        <w:t>Flag duplicate entries in column A.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=IF(COUNTIF($A$2:A2, A2)&gt;1, "Duplicate", "Unique")</w:t>
        <w:br/>
        <w:t>Or: =IF(COUNTIF(A:A, A2)&gt;1, "Duplicate", "Unique")</w:t>
      </w:r>
    </w:p>
    <w:p>
      <w:pPr>
        <w:pStyle w:val="Heading2"/>
      </w:pPr>
      <w:r>
        <w:t>Scenario 4: Rank Within Groups</w:t>
      </w:r>
    </w:p>
    <w:p>
      <w:r>
        <w:rPr>
          <w:b/>
        </w:rPr>
        <w:t xml:space="preserve">Task: </w:t>
      </w:r>
      <w:r>
        <w:t>Rank salespeople within each region by sales amount.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=SUMPRODUCT((A2=$A$2:$A$100)*(C2&lt;$C$2:$C$100))+1</w:t>
        <w:br/>
        <w:t>Where A=Region, C=Sales</w:t>
      </w:r>
    </w:p>
    <w:p>
      <w:pPr>
        <w:pStyle w:val="Heading2"/>
      </w:pPr>
      <w:r>
        <w:t>Scenario 5: Dynamic Data Validation</w:t>
      </w:r>
    </w:p>
    <w:p>
      <w:r>
        <w:rPr>
          <w:b/>
        </w:rPr>
        <w:t xml:space="preserve">Task: </w:t>
      </w:r>
      <w:r>
        <w:t>Create dropdown that shows products based on selected category.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1. Create named ranges for each category</w:t>
        <w:br/>
        <w:t>2. Data Validation → List → =INDIRECT(CategoryCell)</w:t>
      </w:r>
    </w:p>
    <w:p>
      <w:pPr>
        <w:pStyle w:val="Heading2"/>
      </w:pPr>
      <w:r>
        <w:t>Scenario 6: Conditional Summing Across Sheets</w:t>
      </w:r>
    </w:p>
    <w:p>
      <w:r>
        <w:rPr>
          <w:b/>
        </w:rPr>
        <w:t xml:space="preserve">Task: </w:t>
      </w:r>
      <w:r>
        <w:t>Sum a cell across multiple sheets.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=SUM(Sheet1:Sheet12!A1)</w:t>
        <w:br/>
        <w:t>Or: =SUMPRODUCT(SUMIF(INDIRECT("'"&amp;{"Sheet1","Sheet2","Sheet3"}&amp;"'!A:A"),"Criteria",INDIRECT("'"&amp;{"Sheet1","Sheet2","Sheet3"}&amp;"'!B:B")))</w:t>
      </w:r>
    </w:p>
    <w:p>
      <w:pPr>
        <w:pStyle w:val="Heading2"/>
      </w:pPr>
      <w:r>
        <w:t>Scenario 7: Year-over-Year Comparison</w:t>
      </w:r>
    </w:p>
    <w:p>
      <w:r>
        <w:rPr>
          <w:b/>
        </w:rPr>
        <w:t xml:space="preserve">Task: </w:t>
      </w:r>
      <w:r>
        <w:t>Calculate YoY growth percentage.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YoY Growth: =(CurrentYear - PriorYear) / PriorYear</w:t>
        <w:br/>
        <w:t>=IFERROR((B2-C2)/C2, 0)</w:t>
      </w:r>
    </w:p>
    <w:p>
      <w:pPr>
        <w:pStyle w:val="Heading2"/>
      </w:pPr>
      <w:r>
        <w:t>Scenario 8: Find Nth Occurrence</w:t>
      </w:r>
    </w:p>
    <w:p>
      <w:r>
        <w:rPr>
          <w:b/>
        </w:rPr>
        <w:t xml:space="preserve">Task: </w:t>
      </w:r>
      <w:r>
        <w:t>Find the 3rd occurrence of "Error" in a column.</w:t>
      </w:r>
    </w:p>
    <w:p>
      <w:r>
        <w:rPr>
          <w:b/>
        </w:rPr>
        <w:t xml:space="preserve">Solution: </w:t>
      </w:r>
    </w:p>
    <w:p>
      <w:r>
        <w:rPr>
          <w:rFonts w:ascii="Courier New" w:hAnsi="Courier New"/>
          <w:sz w:val="18"/>
        </w:rPr>
        <w:t>=SMALL(IF(A:A="Error", ROW(A:A)), 3)</w:t>
        <w:br/>
        <w:t>(Enter with Ctrl+Shift+Enter if not Excel 365)</w:t>
      </w:r>
    </w:p>
    <w:p>
      <w:r>
        <w:br w:type="page"/>
      </w:r>
    </w:p>
    <w:p>
      <w:pPr>
        <w:pStyle w:val="Heading1"/>
      </w:pPr>
      <w:r>
        <w:t>Interview Tips Summary</w:t>
      </w:r>
    </w:p>
    <w:p>
      <w:pPr>
        <w:pStyle w:val="Heading2"/>
      </w:pPr>
      <w:r>
        <w:t>DO:</w:t>
      </w:r>
    </w:p>
    <w:p>
      <w:pPr>
        <w:pStyle w:val="ListBullet"/>
      </w:pPr>
      <w:r>
        <w:t>Think out loud - explain your approach</w:t>
      </w:r>
    </w:p>
    <w:p>
      <w:pPr>
        <w:pStyle w:val="ListBullet"/>
      </w:pPr>
      <w:r>
        <w:t>Ask clarifying questions about the data</w:t>
      </w:r>
    </w:p>
    <w:p>
      <w:pPr>
        <w:pStyle w:val="ListBullet"/>
      </w:pPr>
      <w:r>
        <w:t>Start simple, then optimize</w:t>
      </w:r>
    </w:p>
    <w:p>
      <w:pPr>
        <w:pStyle w:val="ListBullet"/>
      </w:pPr>
      <w:r>
        <w:t>Use keyboard shortcuts (Ctrl+Shift+End, Ctrl+Down)</w:t>
      </w:r>
    </w:p>
    <w:p>
      <w:pPr>
        <w:pStyle w:val="ListBullet"/>
      </w:pPr>
      <w:r>
        <w:t>Know INDEX/MATCH over VLOOKUP</w:t>
      </w:r>
    </w:p>
    <w:p>
      <w:pPr>
        <w:pStyle w:val="ListBullet"/>
      </w:pPr>
      <w:r>
        <w:t>Demonstrate pivot table skills</w:t>
      </w:r>
    </w:p>
    <w:p>
      <w:pPr>
        <w:pStyle w:val="ListBullet"/>
      </w:pPr>
      <w:r>
        <w:t>Show you can handle errors (IFERROR)</w:t>
      </w:r>
    </w:p>
    <w:p>
      <w:pPr>
        <w:pStyle w:val="ListBullet"/>
      </w:pPr>
      <w:r>
        <w:t>Mention performance (avoid volatile functions on large data)</w:t>
      </w:r>
    </w:p>
    <w:p>
      <w:pPr>
        <w:pStyle w:val="Heading2"/>
      </w:pPr>
      <w:r>
        <w:t>DON'T:</w:t>
      </w:r>
    </w:p>
    <w:p>
      <w:pPr>
        <w:pStyle w:val="ListBullet"/>
      </w:pPr>
      <w:r>
        <w:t>Don't start coding without understanding the problem</w:t>
      </w:r>
    </w:p>
    <w:p>
      <w:pPr>
        <w:pStyle w:val="ListBullet"/>
      </w:pPr>
      <w:r>
        <w:t>Don't hardcode values - use cell references</w:t>
      </w:r>
    </w:p>
    <w:p>
      <w:pPr>
        <w:pStyle w:val="ListBullet"/>
      </w:pPr>
      <w:r>
        <w:t>Don't forget to handle edge cases (blanks, errors)</w:t>
      </w:r>
    </w:p>
    <w:p>
      <w:pPr>
        <w:pStyle w:val="ListBullet"/>
      </w:pPr>
      <w:r>
        <w:t>Don't use entire column (A:A) in SUMIFS on large data</w:t>
      </w:r>
    </w:p>
    <w:p>
      <w:pPr>
        <w:pStyle w:val="ListBullet"/>
      </w:pPr>
      <w:r>
        <w:t>Don't panic if you forget exact syntax - explain the concept</w:t>
      </w:r>
    </w:p>
    <w:p>
      <w:pPr>
        <w:pStyle w:val="Heading2"/>
      </w:pPr>
      <w:r>
        <w:t>Essential Keyboard Shortcuts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Shortcut</w:t>
            </w:r>
          </w:p>
        </w:tc>
        <w:tc>
          <w:tcPr>
            <w:tcW w:type="dxa" w:w="4320"/>
          </w:tcPr>
          <w:p>
            <w:r>
              <w:rPr>
                <w:b/>
              </w:rPr>
              <w:t>Action</w:t>
            </w:r>
          </w:p>
        </w:tc>
      </w:tr>
      <w:tr>
        <w:tc>
          <w:tcPr>
            <w:tcW w:type="dxa" w:w="4320"/>
          </w:tcPr>
          <w:p>
            <w:r>
              <w:t>Ctrl+Shift+End</w:t>
            </w:r>
          </w:p>
        </w:tc>
        <w:tc>
          <w:tcPr>
            <w:tcW w:type="dxa" w:w="4320"/>
          </w:tcPr>
          <w:p>
            <w:r>
              <w:t>Select to last used cell</w:t>
            </w:r>
          </w:p>
        </w:tc>
      </w:tr>
      <w:tr>
        <w:tc>
          <w:tcPr>
            <w:tcW w:type="dxa" w:w="4320"/>
          </w:tcPr>
          <w:p>
            <w:r>
              <w:t>Ctrl+Down/Up/Left/Right</w:t>
            </w:r>
          </w:p>
        </w:tc>
        <w:tc>
          <w:tcPr>
            <w:tcW w:type="dxa" w:w="4320"/>
          </w:tcPr>
          <w:p>
            <w:r>
              <w:t>Jump to edge of data</w:t>
            </w:r>
          </w:p>
        </w:tc>
      </w:tr>
      <w:tr>
        <w:tc>
          <w:tcPr>
            <w:tcW w:type="dxa" w:w="4320"/>
          </w:tcPr>
          <w:p>
            <w:r>
              <w:t>Ctrl+Shift+L</w:t>
            </w:r>
          </w:p>
        </w:tc>
        <w:tc>
          <w:tcPr>
            <w:tcW w:type="dxa" w:w="4320"/>
          </w:tcPr>
          <w:p>
            <w:r>
              <w:t>Toggle AutoFilter</w:t>
            </w:r>
          </w:p>
        </w:tc>
      </w:tr>
      <w:tr>
        <w:tc>
          <w:tcPr>
            <w:tcW w:type="dxa" w:w="4320"/>
          </w:tcPr>
          <w:p>
            <w:r>
              <w:t>Alt+=</w:t>
            </w:r>
          </w:p>
        </w:tc>
        <w:tc>
          <w:tcPr>
            <w:tcW w:type="dxa" w:w="4320"/>
          </w:tcPr>
          <w:p>
            <w:r>
              <w:t>AutoSum</w:t>
            </w:r>
          </w:p>
        </w:tc>
      </w:tr>
      <w:tr>
        <w:tc>
          <w:tcPr>
            <w:tcW w:type="dxa" w:w="4320"/>
          </w:tcPr>
          <w:p>
            <w:r>
              <w:t>Ctrl+;</w:t>
            </w:r>
          </w:p>
        </w:tc>
        <w:tc>
          <w:tcPr>
            <w:tcW w:type="dxa" w:w="4320"/>
          </w:tcPr>
          <w:p>
            <w:r>
              <w:t>Insert current date</w:t>
            </w:r>
          </w:p>
        </w:tc>
      </w:tr>
      <w:tr>
        <w:tc>
          <w:tcPr>
            <w:tcW w:type="dxa" w:w="4320"/>
          </w:tcPr>
          <w:p>
            <w:r>
              <w:t>Ctrl+Shift+;</w:t>
            </w:r>
          </w:p>
        </w:tc>
        <w:tc>
          <w:tcPr>
            <w:tcW w:type="dxa" w:w="4320"/>
          </w:tcPr>
          <w:p>
            <w:r>
              <w:t>Insert current time</w:t>
            </w:r>
          </w:p>
        </w:tc>
      </w:tr>
      <w:tr>
        <w:tc>
          <w:tcPr>
            <w:tcW w:type="dxa" w:w="4320"/>
          </w:tcPr>
          <w:p>
            <w:r>
              <w:t>F4</w:t>
            </w:r>
          </w:p>
        </w:tc>
        <w:tc>
          <w:tcPr>
            <w:tcW w:type="dxa" w:w="4320"/>
          </w:tcPr>
          <w:p>
            <w:r>
              <w:t>Toggle absolute reference ($)</w:t>
            </w:r>
          </w:p>
        </w:tc>
      </w:tr>
      <w:tr>
        <w:tc>
          <w:tcPr>
            <w:tcW w:type="dxa" w:w="4320"/>
          </w:tcPr>
          <w:p>
            <w:r>
              <w:t>Ctrl+`</w:t>
            </w:r>
          </w:p>
        </w:tc>
        <w:tc>
          <w:tcPr>
            <w:tcW w:type="dxa" w:w="4320"/>
          </w:tcPr>
          <w:p>
            <w:r>
              <w:t>Show/hide formulas</w:t>
            </w:r>
          </w:p>
        </w:tc>
      </w:tr>
      <w:tr>
        <w:tc>
          <w:tcPr>
            <w:tcW w:type="dxa" w:w="4320"/>
          </w:tcPr>
          <w:p>
            <w:r>
              <w:t>Alt+Enter</w:t>
            </w:r>
          </w:p>
        </w:tc>
        <w:tc>
          <w:tcPr>
            <w:tcW w:type="dxa" w:w="4320"/>
          </w:tcPr>
          <w:p>
            <w:r>
              <w:t>New line within cell</w:t>
            </w:r>
          </w:p>
        </w:tc>
      </w:tr>
      <w:tr>
        <w:tc>
          <w:tcPr>
            <w:tcW w:type="dxa" w:w="4320"/>
          </w:tcPr>
          <w:p>
            <w:r>
              <w:t>Ctrl+D</w:t>
            </w:r>
          </w:p>
        </w:tc>
        <w:tc>
          <w:tcPr>
            <w:tcW w:type="dxa" w:w="4320"/>
          </w:tcPr>
          <w:p>
            <w:r>
              <w:t>Fill down</w:t>
            </w:r>
          </w:p>
        </w:tc>
      </w:tr>
      <w:tr>
        <w:tc>
          <w:tcPr>
            <w:tcW w:type="dxa" w:w="4320"/>
          </w:tcPr>
          <w:p>
            <w:r>
              <w:t>Ctrl+R</w:t>
            </w:r>
          </w:p>
        </w:tc>
        <w:tc>
          <w:tcPr>
            <w:tcW w:type="dxa" w:w="4320"/>
          </w:tcPr>
          <w:p>
            <w:r>
              <w:t>Fill right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