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SQL Interview Questions: A Complete Guide</w:t>
      </w:r>
    </w:p>
    <w:p>
      <w:pPr>
        <w:pStyle w:val="Heading1"/>
      </w:pPr>
      <w:r>
        <w:t>Part 1: SQL Concept Questions</w:t>
      </w:r>
    </w:p>
    <w:p>
      <w:r>
        <w:t>The key: Be concise, give a real example, and mention a gotcha or edge case.</w:t>
      </w:r>
    </w:p>
    <w:p>
      <w:pPr>
        <w:pStyle w:val="Heading2"/>
      </w:pPr>
      <w:r>
        <w:t>Q1 - Explain the Various Types of Joins</w:t>
      </w:r>
    </w:p>
    <w:p>
      <w:r>
        <w:t>Framework: Define → Visual mental model → Use case</w:t>
      </w:r>
    </w:p>
    <w:p>
      <w:r>
        <w:t>"Joins combine rows from two tables based on a related column."</w:t>
      </w:r>
    </w:p>
    <w:p>
      <w:pPr>
        <w:pStyle w:val="ListBullet"/>
      </w:pPr>
      <w:r>
        <w:rPr>
          <w:b/>
        </w:rPr>
        <w:t xml:space="preserve">INNER JOIN: </w:t>
      </w:r>
      <w:r>
        <w:t>Only matching rows from both tables</w:t>
      </w:r>
    </w:p>
    <w:p>
      <w:pPr>
        <w:pStyle w:val="ListBullet"/>
      </w:pPr>
      <w:r>
        <w:rPr>
          <w:b/>
        </w:rPr>
        <w:t xml:space="preserve">LEFT JOIN: </w:t>
      </w:r>
      <w:r>
        <w:t>All rows from left table + matches from right (NULLs where no match)</w:t>
      </w:r>
    </w:p>
    <w:p>
      <w:pPr>
        <w:pStyle w:val="ListBullet"/>
      </w:pPr>
      <w:r>
        <w:rPr>
          <w:b/>
        </w:rPr>
        <w:t xml:space="preserve">RIGHT JOIN: </w:t>
      </w:r>
      <w:r>
        <w:t>Opposite of LEFT</w:t>
      </w:r>
    </w:p>
    <w:p>
      <w:pPr>
        <w:pStyle w:val="ListBullet"/>
      </w:pPr>
      <w:r>
        <w:rPr>
          <w:b/>
        </w:rPr>
        <w:t xml:space="preserve">FULL OUTER JOIN: </w:t>
      </w:r>
      <w:r>
        <w:t>All rows from both, NULLs where no match</w:t>
      </w:r>
    </w:p>
    <w:p>
      <w:pPr>
        <w:pStyle w:val="ListBullet"/>
      </w:pPr>
      <w:r>
        <w:rPr>
          <w:b/>
        </w:rPr>
        <w:t xml:space="preserve">CROSS JOIN: </w:t>
      </w:r>
      <w:r>
        <w:t>Cartesian product - every row paired with every row</w:t>
      </w:r>
    </w:p>
    <w:p>
      <w:r>
        <w:rPr>
          <w:b/>
        </w:rPr>
        <w:t xml:space="preserve">Gotcha: </w:t>
      </w:r>
      <w:r>
        <w:t>LEFT JOIN with a WHERE clause on the right table often behaves like an INNER JOIN unless you check for NULL.</w:t>
      </w:r>
    </w:p>
    <w:p>
      <w:pPr>
        <w:pStyle w:val="Heading2"/>
      </w:pPr>
      <w:r>
        <w:t>Q2 - What is the Difference Between UNION and UNION ALL?</w:t>
      </w:r>
    </w:p>
    <w:p>
      <w:r>
        <w:t>"Both combine result sets vertically."</w:t>
      </w:r>
    </w:p>
    <w:p>
      <w:pPr>
        <w:pStyle w:val="ListBullet"/>
      </w:pPr>
      <w:r>
        <w:rPr>
          <w:b/>
        </w:rPr>
        <w:t xml:space="preserve">UNION: </w:t>
      </w:r>
      <w:r>
        <w:t>Removes duplicates (slower - requires sorting/hashing)</w:t>
      </w:r>
    </w:p>
    <w:p>
      <w:pPr>
        <w:pStyle w:val="ListBullet"/>
      </w:pPr>
      <w:r>
        <w:rPr>
          <w:b/>
        </w:rPr>
        <w:t xml:space="preserve">UNION ALL: </w:t>
      </w:r>
      <w:r>
        <w:t>Keeps all rows (faster)</w:t>
      </w:r>
    </w:p>
    <w:p>
      <w:r>
        <w:rPr>
          <w:b/>
        </w:rPr>
        <w:t xml:space="preserve">Best practice: </w:t>
      </w:r>
      <w:r>
        <w:t>Use UNION ALL when you know there are no duplicates or duplicates are acceptable.</w:t>
      </w:r>
    </w:p>
    <w:p>
      <w:pPr>
        <w:pStyle w:val="Heading2"/>
      </w:pPr>
      <w:r>
        <w:t>Q3 - What is the Difference Between WHERE and HAVING?</w:t>
      </w:r>
    </w:p>
    <w:p>
      <w:r>
        <w:rPr>
          <w:b/>
        </w:rPr>
        <w:t>WHERE</w:t>
      </w:r>
      <w:r>
        <w:t xml:space="preserve"> filters rows </w:t>
      </w:r>
      <w:r>
        <w:rPr>
          <w:i/>
        </w:rPr>
        <w:t>before</w:t>
      </w:r>
      <w:r>
        <w:t xml:space="preserve"> aggregation. </w:t>
      </w:r>
      <w:r>
        <w:rPr>
          <w:b/>
        </w:rPr>
        <w:t>HAVING</w:t>
      </w:r>
      <w:r>
        <w:t xml:space="preserve"> filters </w:t>
      </w:r>
      <w:r>
        <w:rPr>
          <w:i/>
        </w:rPr>
        <w:t>after</w:t>
      </w:r>
      <w:r>
        <w:t xml:space="preserve"> aggregation.</w:t>
      </w:r>
    </w:p>
    <w:p>
      <w:r>
        <w:t>Example: "Find categories with total sales &gt; $1000" needs HAVING because you filter on SUM().</w:t>
      </w:r>
    </w:p>
    <w:p>
      <w:pPr>
        <w:pStyle w:val="Heading2"/>
      </w:pPr>
      <w:r>
        <w:t>Q4 - What is the Difference Between DIST Key and SORT Key?</w:t>
      </w:r>
    </w:p>
    <w:p>
      <w:r>
        <w:t>"Both optimize query performance in columnar databases like Redshift."</w:t>
      </w:r>
    </w:p>
    <w:p>
      <w:pPr>
        <w:pStyle w:val="ListBullet"/>
      </w:pPr>
      <w:r>
        <w:rPr>
          <w:b/>
        </w:rPr>
        <w:t xml:space="preserve">DIST Key: </w:t>
      </w:r>
      <w:r>
        <w:t>Controls how data is distributed across nodes (optimize for JOINs)</w:t>
      </w:r>
    </w:p>
    <w:p>
      <w:pPr>
        <w:pStyle w:val="ListBullet"/>
      </w:pPr>
      <w:r>
        <w:rPr>
          <w:b/>
        </w:rPr>
        <w:t xml:space="preserve">SORT Key: </w:t>
      </w:r>
      <w:r>
        <w:t>Controls row ordering within each node (optimize for range filters and ORDER BY)</w:t>
      </w:r>
    </w:p>
    <w:p>
      <w:pPr>
        <w:pStyle w:val="Heading2"/>
      </w:pPr>
      <w:r>
        <w:t>Q5 - What is the Difference Between LAG and LEAD Functions?</w:t>
      </w:r>
    </w:p>
    <w:p>
      <w:r>
        <w:t>"Window functions that access other rows relative to current row."</w:t>
      </w:r>
    </w:p>
    <w:p>
      <w:pPr>
        <w:pStyle w:val="ListBullet"/>
      </w:pPr>
      <w:r>
        <w:rPr>
          <w:b/>
        </w:rPr>
        <w:t xml:space="preserve">LAG: </w:t>
      </w:r>
      <w:r>
        <w:t>Looks backward (previous row)</w:t>
      </w:r>
    </w:p>
    <w:p>
      <w:pPr>
        <w:pStyle w:val="ListBullet"/>
      </w:pPr>
      <w:r>
        <w:rPr>
          <w:b/>
        </w:rPr>
        <w:t xml:space="preserve">LEAD: </w:t>
      </w:r>
      <w:r>
        <w:t>Looks forward (next row)</w:t>
      </w:r>
    </w:p>
    <w:p>
      <w:r>
        <w:t>Common use: Month-over-month comparisons.</w:t>
      </w:r>
    </w:p>
    <w:p>
      <w:pPr>
        <w:pStyle w:val="Heading1"/>
      </w:pPr>
      <w:r>
        <w:t>Part 2: SQL Query Questions - Framework</w:t>
      </w:r>
    </w:p>
    <w:p>
      <w:r>
        <w:t>Framework for any SQL interview question:</w:t>
      </w:r>
    </w:p>
    <w:p>
      <w:r>
        <w:rPr>
          <w:b/>
        </w:rPr>
        <w:t xml:space="preserve">1. Clarify - </w:t>
      </w:r>
      <w:r>
        <w:t>Ask about edge cases, date ranges, tie-breaking</w:t>
      </w:r>
    </w:p>
    <w:p>
      <w:r>
        <w:rPr>
          <w:b/>
        </w:rPr>
        <w:t xml:space="preserve">2. Break it down - </w:t>
      </w:r>
      <w:r>
        <w:t>Identify the steps (often maps to CTEs)</w:t>
      </w:r>
    </w:p>
    <w:p>
      <w:r>
        <w:rPr>
          <w:b/>
        </w:rPr>
        <w:t xml:space="preserve">3. Write incrementally - </w:t>
      </w:r>
      <w:r>
        <w:t>Build and verify each piece</w:t>
      </w:r>
    </w:p>
    <w:p>
      <w:r>
        <w:rPr>
          <w:b/>
        </w:rPr>
        <w:t xml:space="preserve">4. Optimize - </w:t>
      </w:r>
      <w:r>
        <w:t>Mention indexes, explain choices</w:t>
      </w:r>
    </w:p>
    <w:p>
      <w:pPr>
        <w:pStyle w:val="Heading1"/>
      </w:pPr>
      <w:r>
        <w:t>Example 1: Transactions &amp; Products</w:t>
      </w:r>
    </w:p>
    <w:p>
      <w:r>
        <w:t>Given two tables:</w:t>
      </w:r>
    </w:p>
    <w:p>
      <w:pPr>
        <w:pStyle w:val="ListBullet"/>
      </w:pPr>
      <w:r>
        <w:t>• Transactions: transaction_id, customer_id, date, product_id, quantity</w:t>
      </w:r>
    </w:p>
    <w:p>
      <w:pPr>
        <w:pStyle w:val="ListBullet"/>
      </w:pPr>
      <w:r>
        <w:t>• Product: product_id, product_category, unit_price</w:t>
      </w:r>
    </w:p>
    <w:p>
      <w:pPr>
        <w:pStyle w:val="Heading2"/>
      </w:pPr>
      <w:r>
        <w:t>Q1: Top 3 Product Categories by Revenue Last Month</w:t>
      </w:r>
    </w:p>
    <w:p>
      <w:r>
        <w:rPr>
          <w:rFonts w:ascii="Courier New" w:hAnsi="Courier New"/>
          <w:sz w:val="18"/>
        </w:rPr>
        <w:t>SELECT</w:t>
        <w:br/>
        <w:t xml:space="preserve">    p.product_category,</w:t>
        <w:br/>
        <w:t xml:space="preserve">    SUM(t.quantity * p.unit_price) AS total_revenue</w:t>
        <w:br/>
        <w:t>FROM Transactions t</w:t>
        <w:br/>
        <w:t>JOIN Product p ON t.product_id = p.product_id</w:t>
        <w:br/>
        <w:t>WHERE t.date &gt;= DATE_FORMAT(CURDATE() - INTERVAL 1 MONTH, '%Y-%m-01')</w:t>
        <w:br/>
        <w:t xml:space="preserve">  AND t.date &lt; DATE_FORMAT(CURDATE(), '%Y-%m-01')</w:t>
        <w:br/>
        <w:t>GROUP BY p.product_category</w:t>
        <w:br/>
        <w:t>ORDER BY total_revenue DESC</w:t>
        <w:br/>
        <w:t>LIMIT 3;</w:t>
      </w:r>
    </w:p>
    <w:p>
      <w:r>
        <w:rPr>
          <w:b/>
        </w:rPr>
        <w:t xml:space="preserve">Talk through it: </w:t>
      </w:r>
      <w:r>
        <w:t>"I join to get price, filter to last month, aggregate by category, sort descending, limit 3."</w:t>
      </w:r>
    </w:p>
    <w:p>
      <w:pPr>
        <w:pStyle w:val="Heading2"/>
      </w:pPr>
      <w:r>
        <w:t>Q2: Customer Spend % by Category</w:t>
      </w:r>
    </w:p>
    <w:p>
      <w:r>
        <w:rPr>
          <w:rFonts w:ascii="Courier New" w:hAnsi="Courier New"/>
          <w:sz w:val="18"/>
        </w:rPr>
        <w:t>WITH customer_category_spend AS (</w:t>
        <w:br/>
        <w:t xml:space="preserve">    SELECT</w:t>
        <w:br/>
        <w:t xml:space="preserve">        t.customer_id,</w:t>
        <w:br/>
        <w:t xml:space="preserve">        p.product_category,</w:t>
        <w:br/>
        <w:t xml:space="preserve">        SUM(t.quantity * p.unit_price) AS category_spend</w:t>
        <w:br/>
        <w:t xml:space="preserve">    FROM Transactions t</w:t>
        <w:br/>
        <w:t xml:space="preserve">    JOIN Product p ON t.product_id = p.product_id</w:t>
        <w:br/>
        <w:t xml:space="preserve">    GROUP BY t.customer_id, p.product_category</w:t>
        <w:br/>
        <w:t>),</w:t>
        <w:br/>
        <w:t>customer_total AS (</w:t>
        <w:br/>
        <w:t xml:space="preserve">    SELECT</w:t>
        <w:br/>
        <w:t xml:space="preserve">        customer_id,</w:t>
        <w:br/>
        <w:t xml:space="preserve">        SUM(category_spend) AS total_spend</w:t>
        <w:br/>
        <w:t xml:space="preserve">    FROM customer_category_spend</w:t>
        <w:br/>
        <w:t xml:space="preserve">    GROUP BY customer_id</w:t>
        <w:br/>
        <w:t>)</w:t>
        <w:br/>
        <w:t>SELECT</w:t>
        <w:br/>
        <w:t xml:space="preserve">    ccs.customer_id,</w:t>
        <w:br/>
        <w:t xml:space="preserve">    ccs.product_category,</w:t>
        <w:br/>
        <w:t xml:space="preserve">    ROUND(100.0 * ccs.category_spend / ct.total_spend, 2) AS pct_of_total</w:t>
        <w:br/>
        <w:t>FROM customer_category_spend ccs</w:t>
        <w:br/>
        <w:t>JOIN customer_total ct ON ccs.customer_id = ct.customer_id</w:t>
        <w:br/>
        <w:t>ORDER BY ccs.customer_id, pct_of_total DESC;</w:t>
      </w:r>
    </w:p>
    <w:p>
      <w:pPr>
        <w:pStyle w:val="Heading2"/>
      </w:pPr>
      <w:r>
        <w:t>Q3: Month-over-Month Growth by Customer</w:t>
      </w:r>
    </w:p>
    <w:p>
      <w:r>
        <w:rPr>
          <w:rFonts w:ascii="Courier New" w:hAnsi="Courier New"/>
          <w:sz w:val="18"/>
        </w:rPr>
        <w:t>WITH monthly_sales AS (</w:t>
        <w:br/>
        <w:t xml:space="preserve">    SELECT</w:t>
        <w:br/>
        <w:t xml:space="preserve">        t.customer_id,</w:t>
        <w:br/>
        <w:t xml:space="preserve">        DATE_FORMAT(t.date, '%Y-%m-01') AS month,</w:t>
        <w:br/>
        <w:t xml:space="preserve">        SUM(t.quantity * p.unit_price) AS revenue</w:t>
        <w:br/>
        <w:t xml:space="preserve">    FROM Transactions t</w:t>
        <w:br/>
        <w:t xml:space="preserve">    JOIN Product p ON t.product_id = p.product_id</w:t>
        <w:br/>
        <w:t xml:space="preserve">    GROUP BY t.customer_id, DATE_FORMAT(t.date, '%Y-%m-01')</w:t>
        <w:br/>
        <w:t>)</w:t>
        <w:br/>
        <w:t>SELECT</w:t>
        <w:br/>
        <w:t xml:space="preserve">    customer_id,</w:t>
        <w:br/>
        <w:t xml:space="preserve">    month,</w:t>
        <w:br/>
        <w:t xml:space="preserve">    revenue,</w:t>
        <w:br/>
        <w:t xml:space="preserve">    LAG(revenue) OVER (PARTITION BY customer_id ORDER BY month) AS prev_month,</w:t>
        <w:br/>
        <w:t xml:space="preserve">    ROUND(100.0 * (revenue - LAG(revenue) OVER (</w:t>
        <w:br/>
        <w:t xml:space="preserve">        PARTITION BY customer_id ORDER BY month))</w:t>
        <w:br/>
        <w:t xml:space="preserve">        / NULLIF(LAG(revenue) OVER (</w:t>
        <w:br/>
        <w:t xml:space="preserve">            PARTITION BY customer_id ORDER BY month), 0), 2) AS mom_growth_pct</w:t>
        <w:br/>
        <w:t>FROM monthly_sales</w:t>
        <w:br/>
        <w:t>ORDER BY customer_id, month;</w:t>
      </w:r>
    </w:p>
    <w:p>
      <w:r>
        <w:t>Key points to mention:</w:t>
      </w:r>
    </w:p>
    <w:p>
      <w:pPr>
        <w:pStyle w:val="ListBullet"/>
      </w:pPr>
      <w:r>
        <w:t>Use NULLIF to avoid divide-by-zero</w:t>
      </w:r>
    </w:p>
    <w:p>
      <w:pPr>
        <w:pStyle w:val="ListBullet"/>
      </w:pPr>
      <w:r>
        <w:t>LAG with PARTITION BY for per-customer comparison</w:t>
      </w:r>
    </w:p>
    <w:p>
      <w:pPr>
        <w:pStyle w:val="Heading1"/>
      </w:pPr>
      <w:r>
        <w:t>Example 2: Products, Transactions &amp; Customers</w:t>
      </w:r>
    </w:p>
    <w:p>
      <w:r>
        <w:t>Given three tables:</w:t>
      </w:r>
    </w:p>
    <w:p>
      <w:pPr>
        <w:pStyle w:val="ListBullet"/>
      </w:pPr>
      <w:r>
        <w:t>• Product: product_category, product_id, price</w:t>
      </w:r>
    </w:p>
    <w:p>
      <w:pPr>
        <w:pStyle w:val="ListBullet"/>
      </w:pPr>
      <w:r>
        <w:t>• Transactions: customer_id, date, product_id, quantity</w:t>
      </w:r>
    </w:p>
    <w:p>
      <w:pPr>
        <w:pStyle w:val="ListBullet"/>
      </w:pPr>
      <w:r>
        <w:t>• Customer: customer_id, name, address, region, account_type</w:t>
      </w:r>
    </w:p>
    <w:p>
      <w:pPr>
        <w:pStyle w:val="Heading2"/>
      </w:pPr>
      <w:r>
        <w:t>Q1: Top 3 Categories by Quantity in 2019</w:t>
      </w:r>
    </w:p>
    <w:p>
      <w:r>
        <w:rPr>
          <w:rFonts w:ascii="Courier New" w:hAnsi="Courier New"/>
          <w:sz w:val="18"/>
        </w:rPr>
        <w:t>SELECT</w:t>
        <w:br/>
        <w:t xml:space="preserve">    p.product_category,</w:t>
        <w:br/>
        <w:t xml:space="preserve">    SUM(t.quantity) AS total_quantity</w:t>
        <w:br/>
        <w:t>FROM Transactions t</w:t>
        <w:br/>
        <w:t>JOIN Product p ON t.product_id = p.product_id</w:t>
        <w:br/>
        <w:t>WHERE YEAR(t.date) = 2019</w:t>
        <w:br/>
        <w:t>GROUP BY p.product_category</w:t>
        <w:br/>
        <w:t>ORDER BY total_quantity DESC</w:t>
        <w:br/>
        <w:t>LIMIT 3;</w:t>
      </w:r>
    </w:p>
    <w:p>
      <w:pPr>
        <w:pStyle w:val="Heading2"/>
      </w:pPr>
      <w:r>
        <w:t>Q2: Top 5 Customers per Region in Top 3 Categories</w:t>
      </w:r>
    </w:p>
    <w:p>
      <w:r>
        <w:rPr>
          <w:rFonts w:ascii="Courier New" w:hAnsi="Courier New"/>
          <w:sz w:val="18"/>
        </w:rPr>
        <w:t>WITH top_categories AS (</w:t>
        <w:br/>
        <w:t xml:space="preserve">    SELECT p.product_category</w:t>
        <w:br/>
        <w:t xml:space="preserve">    FROM Transactions t</w:t>
        <w:br/>
        <w:t xml:space="preserve">    JOIN Product p ON t.product_id = p.product_id</w:t>
        <w:br/>
        <w:t xml:space="preserve">    WHERE YEAR(t.date) = 2019</w:t>
        <w:br/>
        <w:t xml:space="preserve">    GROUP BY p.product_category</w:t>
        <w:br/>
        <w:t xml:space="preserve">    ORDER BY SUM(t.quantity) DESC</w:t>
        <w:br/>
        <w:t xml:space="preserve">    LIMIT 3</w:t>
        <w:br/>
        <w:t>),</w:t>
        <w:br/>
        <w:t>customer_sales AS (</w:t>
        <w:br/>
        <w:t xml:space="preserve">    SELECT</w:t>
        <w:br/>
        <w:t xml:space="preserve">        c.customer_id,</w:t>
        <w:br/>
        <w:t xml:space="preserve">        c.region,</w:t>
        <w:br/>
        <w:t xml:space="preserve">        SUM(t.quantity) AS total_qty</w:t>
        <w:br/>
        <w:t xml:space="preserve">    FROM Transactions t</w:t>
        <w:br/>
        <w:t xml:space="preserve">    JOIN Product p ON t.product_id = p.product_id</w:t>
        <w:br/>
        <w:t xml:space="preserve">    JOIN Customer c ON t.customer_id = c.customer_id</w:t>
        <w:br/>
        <w:t xml:space="preserve">    WHERE p.product_category IN (SELECT product_category FROM top_categories)</w:t>
        <w:br/>
        <w:t xml:space="preserve">      AND c.region IN ('US', 'EMEA', 'APAC')</w:t>
        <w:br/>
        <w:t xml:space="preserve">    GROUP BY c.customer_id, c.region</w:t>
        <w:br/>
        <w:t>),</w:t>
        <w:br/>
        <w:t>ranked AS (</w:t>
        <w:br/>
        <w:t xml:space="preserve">    SELECT</w:t>
        <w:br/>
        <w:t xml:space="preserve">        customer_id,</w:t>
        <w:br/>
        <w:t xml:space="preserve">        region,</w:t>
        <w:br/>
        <w:t xml:space="preserve">        total_qty,</w:t>
        <w:br/>
        <w:t xml:space="preserve">        ROW_NUMBER() OVER (PARTITION BY region ORDER BY total_qty DESC) AS rn</w:t>
        <w:br/>
        <w:t xml:space="preserve">    FROM customer_sales</w:t>
        <w:br/>
        <w:t>)</w:t>
        <w:br/>
        <w:t>SELECT customer_id, region, total_qty</w:t>
        <w:br/>
        <w:t>FROM ranked</w:t>
        <w:br/>
        <w:t>WHERE rn &lt;= 5</w:t>
        <w:br/>
        <w:t>ORDER BY region, rn;</w:t>
      </w:r>
    </w:p>
    <w:p>
      <w:pPr>
        <w:pStyle w:val="Heading1"/>
      </w:pPr>
      <w:r>
        <w:t>Example 3: Orders Analysis</w:t>
      </w:r>
    </w:p>
    <w:p>
      <w:r>
        <w:t>Given table:</w:t>
      </w:r>
    </w:p>
    <w:p>
      <w:pPr>
        <w:pStyle w:val="ListBullet"/>
      </w:pPr>
      <w:r>
        <w:t>• Orders: marketplace_id, order_id, customer_id, item, units, order_date</w:t>
      </w:r>
    </w:p>
    <w:p>
      <w:pPr>
        <w:pStyle w:val="Heading2"/>
      </w:pPr>
      <w:r>
        <w:t>Q1: Percentage of 2021 Orders in Q1</w:t>
      </w:r>
    </w:p>
    <w:p>
      <w:r>
        <w:rPr>
          <w:rFonts w:ascii="Courier New" w:hAnsi="Courier New"/>
          <w:sz w:val="18"/>
        </w:rPr>
        <w:t>SELECT</w:t>
        <w:br/>
        <w:t xml:space="preserve">    ROUND(100.0 * SUM(CASE</w:t>
        <w:br/>
        <w:t xml:space="preserve">        WHEN order_date BETWEEN '2021-01-01' AND '2021-03-31'</w:t>
        <w:br/>
        <w:t xml:space="preserve">        THEN 1 ELSE 0 END) / COUNT(*), 2) AS q1_pct</w:t>
        <w:br/>
        <w:t>FROM Orders</w:t>
        <w:br/>
        <w:t>WHERE YEAR(order_date) = 2021;</w:t>
      </w:r>
    </w:p>
    <w:p>
      <w:pPr>
        <w:pStyle w:val="Heading2"/>
      </w:pPr>
      <w:r>
        <w:t>Q2: Top 10 Items from First Purchases in 2021 (US)</w:t>
      </w:r>
    </w:p>
    <w:p>
      <w:r>
        <w:rPr>
          <w:rFonts w:ascii="Courier New" w:hAnsi="Courier New"/>
          <w:sz w:val="18"/>
        </w:rPr>
        <w:t>WITH first_orders AS (</w:t>
        <w:br/>
        <w:t xml:space="preserve">    SELECT customer_id, MIN(order_date) AS first_date</w:t>
        <w:br/>
        <w:t xml:space="preserve">    FROM Orders</w:t>
        <w:br/>
        <w:t xml:space="preserve">    WHERE YEAR(order_date) = 2021</w:t>
        <w:br/>
        <w:t xml:space="preserve">      AND marketplace_id = 'US'</w:t>
        <w:br/>
        <w:t xml:space="preserve">    GROUP BY customer_id</w:t>
        <w:br/>
        <w:t>)</w:t>
        <w:br/>
        <w:t>SELECT o.item, COUNT(*) AS times_sold</w:t>
        <w:br/>
        <w:t>FROM Orders o</w:t>
        <w:br/>
        <w:t>JOIN first_orders fo</w:t>
        <w:br/>
        <w:t xml:space="preserve">    ON o.customer_id = fo.customer_id</w:t>
        <w:br/>
        <w:t xml:space="preserve">    AND o.order_date = fo.first_date</w:t>
        <w:br/>
        <w:t>WHERE o.marketplace_id = 'US'</w:t>
        <w:br/>
        <w:t>GROUP BY o.item</w:t>
        <w:br/>
        <w:t>ORDER BY times_sold DESC</w:t>
        <w:br/>
        <w:t>LIMIT 10;</w:t>
      </w:r>
    </w:p>
    <w:p>
      <w:pPr>
        <w:pStyle w:val="Heading1"/>
      </w:pPr>
      <w:r>
        <w:t>Other Common Questions</w:t>
      </w:r>
    </w:p>
    <w:p>
      <w:pPr>
        <w:pStyle w:val="Heading2"/>
      </w:pPr>
      <w:r>
        <w:t>Unique Customers &amp; Average Sales (Nov 2021)</w:t>
      </w:r>
    </w:p>
    <w:p>
      <w:r>
        <w:rPr>
          <w:rFonts w:ascii="Courier New" w:hAnsi="Courier New"/>
          <w:sz w:val="18"/>
        </w:rPr>
        <w:t>SELECT</w:t>
        <w:br/>
        <w:t xml:space="preserve">    COUNT(DISTINCT customer_id) AS unique_customers,</w:t>
        <w:br/>
        <w:t xml:space="preserve">    AVG(sales_amount) AS avg_sales</w:t>
        <w:br/>
        <w:t>FROM Orders</w:t>
        <w:br/>
        <w:t>WHERE order_date BETWEEN '2021-11-01' AND '2021-11-30';</w:t>
      </w:r>
    </w:p>
    <w:p>
      <w:pPr>
        <w:pStyle w:val="Heading2"/>
      </w:pPr>
      <w:r>
        <w:t>Average of Customer Averages</w:t>
      </w:r>
    </w:p>
    <w:p>
      <w:r>
        <w:rPr>
          <w:rFonts w:ascii="Courier New" w:hAnsi="Courier New"/>
          <w:sz w:val="18"/>
        </w:rPr>
        <w:t>WITH customer_avgs AS (</w:t>
        <w:br/>
        <w:t xml:space="preserve">    SELECT customer_id, AVG(sales_amount) AS avg_sales</w:t>
        <w:br/>
        <w:t xml:space="preserve">    FROM Orders</w:t>
        <w:br/>
        <w:t xml:space="preserve">    WHERE order_date BETWEEN '2021-11-01' AND '2021-11-30'</w:t>
        <w:br/>
        <w:t xml:space="preserve">    GROUP BY customer_id</w:t>
        <w:br/>
        <w:t>)</w:t>
        <w:br/>
        <w:t>SELECT AVG(avg_sales) AS avg_of_avgs</w:t>
        <w:br/>
        <w:t>FROM customer_avgs;</w:t>
      </w:r>
    </w:p>
    <w:p>
      <w:pPr>
        <w:pStyle w:val="Heading2"/>
      </w:pPr>
      <w:r>
        <w:t>Why Average ≠ Average of Averages?</w:t>
      </w:r>
    </w:p>
    <w:p>
      <w:r>
        <w:rPr>
          <w:b/>
        </w:rPr>
        <w:t xml:space="preserve">Statistical insight: </w:t>
      </w:r>
      <w:r>
        <w:t xml:space="preserve">The difference indicates </w:t>
      </w:r>
      <w:r>
        <w:rPr>
          <w:b/>
        </w:rPr>
        <w:t>unequal purchase behavior</w:t>
      </w:r>
      <w:r>
        <w:t xml:space="preserve"> across customers. Simple average weights all transactions equally. Average of averages weights all </w:t>
      </w:r>
      <w:r>
        <w:rPr>
          <w:i/>
        </w:rPr>
        <w:t>customers</w:t>
      </w:r>
      <w:r>
        <w:t xml:space="preserve"> equally.</w:t>
      </w:r>
    </w:p>
    <w:p>
      <w:r>
        <w:t>If simple avg ($50) &lt; avg of avgs ($60), it means high-volume customers spend less per transaction than low-volume customers.</w:t>
      </w:r>
    </w:p>
    <w:p>
      <w:pPr>
        <w:pStyle w:val="Heading2"/>
      </w:pPr>
      <w:r>
        <w:t>Histogram: Customer Order Counts (Including Zero)</w:t>
      </w:r>
    </w:p>
    <w:p>
      <w:r>
        <w:rPr>
          <w:rFonts w:ascii="Courier New" w:hAnsi="Courier New"/>
          <w:sz w:val="18"/>
        </w:rPr>
        <w:t>WITH all_customers AS (</w:t>
        <w:br/>
        <w:t xml:space="preserve">    SELECT DISTINCT customer_id FROM Customers</w:t>
        <w:br/>
        <w:t>),</w:t>
        <w:br/>
        <w:t>nov_orders AS (</w:t>
        <w:br/>
        <w:t xml:space="preserve">    SELECT customer_id, COUNT(DISTINCT order_id) AS order_count</w:t>
        <w:br/>
        <w:t xml:space="preserve">    FROM Orders</w:t>
        <w:br/>
        <w:t xml:space="preserve">    WHERE order_date BETWEEN '2021-11-01' AND '2021-11-30'</w:t>
        <w:br/>
        <w:t xml:space="preserve">    GROUP BY customer_id</w:t>
        <w:br/>
        <w:t>)</w:t>
        <w:br/>
        <w:t>SELECT</w:t>
        <w:br/>
        <w:t xml:space="preserve">    COALESCE(no.order_count, 0) AS order_count,</w:t>
        <w:br/>
        <w:t xml:space="preserve">    COUNT(*) AS customer_count</w:t>
        <w:br/>
        <w:t>FROM all_customers ac</w:t>
        <w:br/>
        <w:t>LEFT JOIN nov_orders no ON ac.customer_id = no.customer_id</w:t>
        <w:br/>
        <w:t>GROUP BY COALESCE(no.order_count, 0)</w:t>
        <w:br/>
        <w:t>ORDER BY order_count;</w:t>
      </w:r>
    </w:p>
    <w:p>
      <w:pPr>
        <w:pStyle w:val="Heading2"/>
      </w:pPr>
      <w:r>
        <w:t>Week with Largest Customer Change vs Prior Week</w:t>
      </w:r>
    </w:p>
    <w:p>
      <w:r>
        <w:rPr>
          <w:rFonts w:ascii="Courier New" w:hAnsi="Courier New"/>
          <w:sz w:val="18"/>
        </w:rPr>
        <w:t>WITH weekly_customers AS (</w:t>
        <w:br/>
        <w:t xml:space="preserve">    SELECT</w:t>
        <w:br/>
        <w:t xml:space="preserve">        DATE_SUB(order_date,</w:t>
        <w:br/>
        <w:t xml:space="preserve">            INTERVAL WEEKDAY(order_date) DAY) + INTERVAL 6 DAY AS week_end,</w:t>
        <w:br/>
        <w:t xml:space="preserve">        COUNT(DISTINCT customer_id) AS customers</w:t>
        <w:br/>
        <w:t xml:space="preserve">    FROM Orders</w:t>
        <w:br/>
        <w:t xml:space="preserve">    WHERE order_date &gt;= CURDATE() - INTERVAL 1 YEAR</w:t>
        <w:br/>
        <w:t xml:space="preserve">    GROUP BY week_end</w:t>
        <w:br/>
        <w:t>)</w:t>
        <w:br/>
        <w:t>SELECT</w:t>
        <w:br/>
        <w:t xml:space="preserve">    week_end,</w:t>
        <w:br/>
        <w:t xml:space="preserve">    customers,</w:t>
        <w:br/>
        <w:t xml:space="preserve">    LAG(customers) OVER (ORDER BY week_end) AS prev_week,</w:t>
        <w:br/>
        <w:t xml:space="preserve">    ABS(customers - LAG(customers) OVER (ORDER BY week_end)) AS abs_change</w:t>
        <w:br/>
        <w:t>FROM weekly_customers</w:t>
        <w:br/>
        <w:t>ORDER BY abs_change DESC</w:t>
        <w:br/>
        <w:t>LIMIT 1;</w:t>
      </w:r>
    </w:p>
    <w:p>
      <w:pPr>
        <w:pStyle w:val="Heading1"/>
      </w:pPr>
      <w:r>
        <w:t>General Interview Tips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DO</w:t>
            </w:r>
          </w:p>
        </w:tc>
        <w:tc>
          <w:tcPr>
            <w:tcW w:type="dxa" w:w="4320"/>
          </w:tcPr>
          <w:p>
            <w:r>
              <w:rPr>
                <w:b/>
              </w:rPr>
              <w:t>DON'T</w:t>
            </w:r>
          </w:p>
        </w:tc>
      </w:tr>
      <w:tr>
        <w:tc>
          <w:tcPr>
            <w:tcW w:type="dxa" w:w="4320"/>
          </w:tcPr>
          <w:p>
            <w:r>
              <w:t>Think out loud</w:t>
            </w:r>
          </w:p>
        </w:tc>
        <w:tc>
          <w:tcPr>
            <w:tcW w:type="dxa" w:w="4320"/>
          </w:tcPr>
          <w:p>
            <w:r>
              <w:t>Write in silence</w:t>
            </w:r>
          </w:p>
        </w:tc>
      </w:tr>
      <w:tr>
        <w:tc>
          <w:tcPr>
            <w:tcW w:type="dxa" w:w="4320"/>
          </w:tcPr>
          <w:p>
            <w:r>
              <w:t>Ask clarifying questions</w:t>
            </w:r>
          </w:p>
        </w:tc>
        <w:tc>
          <w:tcPr>
            <w:tcW w:type="dxa" w:w="4320"/>
          </w:tcPr>
          <w:p>
            <w:r>
              <w:t>Assume edge cases</w:t>
            </w:r>
          </w:p>
        </w:tc>
      </w:tr>
      <w:tr>
        <w:tc>
          <w:tcPr>
            <w:tcW w:type="dxa" w:w="4320"/>
          </w:tcPr>
          <w:p>
            <w:r>
              <w:t>Use CTEs for readability</w:t>
            </w:r>
          </w:p>
        </w:tc>
        <w:tc>
          <w:tcPr>
            <w:tcW w:type="dxa" w:w="4320"/>
          </w:tcPr>
          <w:p>
            <w:r>
              <w:t>Write one massive query</w:t>
            </w:r>
          </w:p>
        </w:tc>
      </w:tr>
      <w:tr>
        <w:tc>
          <w:tcPr>
            <w:tcW w:type="dxa" w:w="4320"/>
          </w:tcPr>
          <w:p>
            <w:r>
              <w:t>Mention tradeoffs</w:t>
            </w:r>
          </w:p>
        </w:tc>
        <w:tc>
          <w:tcPr>
            <w:tcW w:type="dxa" w:w="4320"/>
          </w:tcPr>
          <w:p>
            <w:r>
              <w:t>Only give one solution</w:t>
            </w:r>
          </w:p>
        </w:tc>
      </w:tr>
      <w:tr>
        <w:tc>
          <w:tcPr>
            <w:tcW w:type="dxa" w:w="4320"/>
          </w:tcPr>
          <w:p>
            <w:r>
              <w:t>Test with edge cases mentally</w:t>
            </w:r>
          </w:p>
        </w:tc>
        <w:tc>
          <w:tcPr>
            <w:tcW w:type="dxa" w:w="4320"/>
          </w:tcPr>
          <w:p>
            <w:r>
              <w:t>Assume it works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