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SQL Query Interview Examples</w:t>
      </w:r>
    </w:p>
    <w:p>
      <w:pPr>
        <w:pStyle w:val="Heading1"/>
      </w:pPr>
      <w:r>
        <w:t>EXAMPLE 1</w:t>
      </w:r>
    </w:p>
    <w:p>
      <w:r>
        <w:t>Given two tables:</w:t>
      </w:r>
    </w:p>
    <w:p>
      <w:pPr>
        <w:pStyle w:val="ListBullet"/>
      </w:pPr>
      <w:r>
        <w:t>Transactions - transaction_id, customer_id, date, product_id, quantity</w:t>
      </w:r>
    </w:p>
    <w:p>
      <w:pPr>
        <w:pStyle w:val="ListBullet"/>
      </w:pPr>
      <w:r>
        <w:t>Product - product_id, product_category, unit_price</w:t>
      </w:r>
    </w:p>
    <w:p>
      <w:pPr>
        <w:pStyle w:val="Heading2"/>
      </w:pPr>
      <w:r>
        <w:t>Q1 - Top 3 product categories by revenue last month</w:t>
      </w:r>
    </w:p>
    <w:p>
      <w:r>
        <w:t>Clarify: What defines "last month"? Calendar month or rolling 30 days?</w:t>
      </w:r>
    </w:p>
    <w:p>
      <w:r>
        <w:rPr>
          <w:b/>
        </w:rPr>
        <w:t>Approach:</w:t>
      </w:r>
    </w:p>
    <w:p>
      <w:pPr>
        <w:pStyle w:val="ListBullet"/>
      </w:pPr>
      <w:r>
        <w:t>JOIN Transactions → Product on product_id</w:t>
      </w:r>
    </w:p>
    <w:p>
      <w:pPr>
        <w:pStyle w:val="ListBullet"/>
      </w:pPr>
      <w:r>
        <w:t>Filter to last month</w:t>
      </w:r>
    </w:p>
    <w:p>
      <w:pPr>
        <w:pStyle w:val="ListBullet"/>
      </w:pPr>
      <w:r>
        <w:t>Calculate revenue: quantity * unit_price</w:t>
      </w:r>
    </w:p>
    <w:p>
      <w:pPr>
        <w:pStyle w:val="ListBullet"/>
      </w:pPr>
      <w:r>
        <w:t>GROUP BY category, SUM revenue, ORDER DESC, LIMIT 3</w:t>
      </w:r>
    </w:p>
    <w:p>
      <w:pPr>
        <w:ind w:left="360"/>
      </w:pPr>
      <w:r>
        <w:rPr>
          <w:rFonts w:ascii="Courier New" w:hAnsi="Courier New"/>
          <w:sz w:val="18"/>
        </w:rPr>
        <w:t>SELECT</w:t>
        <w:br/>
        <w:t xml:space="preserve">    p.product_category,</w:t>
        <w:br/>
        <w:t xml:space="preserve">    SUM(t.quantity * p.unit_price) AS total_revenue</w:t>
        <w:br/>
        <w:t>FROM Transactions t</w:t>
        <w:br/>
        <w:t>JOIN Product p ON t.product_id = p.product_id</w:t>
        <w:br/>
        <w:t>WHERE t.date &gt;= DATE_FORMAT(CURDATE() - INTERVAL 1 MONTH, '%Y-%m-01')</w:t>
        <w:br/>
        <w:t xml:space="preserve">  AND t.date &lt; DATE_FORMAT(CURDATE(), '%Y-%m-01')</w:t>
        <w:br/>
        <w:t>GROUP BY p.product_category</w:t>
        <w:br/>
        <w:t>ORDER BY total_revenue DESC</w:t>
        <w:br/>
        <w:t>LIMIT 3;</w:t>
      </w:r>
    </w:p>
    <w:p>
      <w:pPr>
        <w:pStyle w:val="Heading2"/>
      </w:pPr>
      <w:r>
        <w:t>Q2 - Customer spend % by category</w:t>
      </w:r>
    </w:p>
    <w:p>
      <w:r>
        <w:t>Clarify: Percentages should sum to 100% per customer, correct?</w:t>
      </w:r>
    </w:p>
    <w:p>
      <w:r>
        <w:rPr>
          <w:b/>
        </w:rPr>
        <w:t>Approach:</w:t>
      </w:r>
    </w:p>
    <w:p>
      <w:pPr>
        <w:pStyle w:val="ListBullet"/>
      </w:pPr>
      <w:r>
        <w:t>JOIN tables to get customer + category + spend</w:t>
      </w:r>
    </w:p>
    <w:p>
      <w:pPr>
        <w:pStyle w:val="ListBullet"/>
      </w:pPr>
      <w:r>
        <w:t>Use window function to get customer total</w:t>
      </w:r>
    </w:p>
    <w:p>
      <w:pPr>
        <w:pStyle w:val="ListBullet"/>
      </w:pPr>
      <w:r>
        <w:t>Calculate percentage</w:t>
      </w:r>
    </w:p>
    <w:p>
      <w:pPr>
        <w:ind w:left="360"/>
      </w:pPr>
      <w:r>
        <w:rPr>
          <w:rFonts w:ascii="Courier New" w:hAnsi="Courier New"/>
          <w:sz w:val="18"/>
        </w:rPr>
        <w:t>WITH category_spend AS (</w:t>
        <w:br/>
        <w:t xml:space="preserve">    SELECT</w:t>
        <w:br/>
        <w:t xml:space="preserve">        t.customer_id,</w:t>
        <w:br/>
        <w:t xml:space="preserve">        p.product_category,</w:t>
        <w:br/>
        <w:t xml:space="preserve">        SUM(t.quantity * p.unit_price) AS spend</w:t>
        <w:br/>
        <w:t xml:space="preserve">    FROM Transactions t</w:t>
        <w:br/>
        <w:t xml:space="preserve">    JOIN Product p ON t.product_id = p.product_id</w:t>
        <w:br/>
        <w:t xml:space="preserve">    GROUP BY t.customer_id, p.product_category</w:t>
        <w:br/>
        <w:t>)</w:t>
        <w:br/>
        <w:t>SELECT</w:t>
        <w:br/>
        <w:t xml:space="preserve">    customer_id,</w:t>
        <w:br/>
        <w:t xml:space="preserve">    product_category,</w:t>
        <w:br/>
        <w:t xml:space="preserve">    spend,</w:t>
        <w:br/>
        <w:t xml:space="preserve">    ROUND(100.0 * spend / SUM(spend) OVER (PARTITION BY customer_id), 2) AS pct_of_total</w:t>
        <w:br/>
        <w:t>FROM category_spend</w:t>
        <w:br/>
        <w:t>ORDER BY customer_id, pct_of_total DESC;</w:t>
      </w:r>
    </w:p>
    <w:p>
      <w:pPr>
        <w:pStyle w:val="Heading2"/>
      </w:pPr>
      <w:r>
        <w:t>Q3 - Month-over-month growth by customer</w:t>
      </w:r>
    </w:p>
    <w:p>
      <w:r>
        <w:t>Clarify: Growth as percentage change? How to handle first month (no prior)?</w:t>
      </w:r>
    </w:p>
    <w:p>
      <w:r>
        <w:rPr>
          <w:b/>
        </w:rPr>
        <w:t>Approach:</w:t>
      </w:r>
    </w:p>
    <w:p>
      <w:pPr>
        <w:pStyle w:val="ListBullet"/>
      </w:pPr>
      <w:r>
        <w:t>Aggregate revenue by customer + month</w:t>
      </w:r>
    </w:p>
    <w:p>
      <w:pPr>
        <w:pStyle w:val="ListBullet"/>
      </w:pPr>
      <w:r>
        <w:t>Use LAG() to get prior month</w:t>
      </w:r>
    </w:p>
    <w:p>
      <w:pPr>
        <w:pStyle w:val="ListBullet"/>
      </w:pPr>
      <w:r>
        <w:t>Calculate (current - prior) / prior * 100</w:t>
      </w:r>
    </w:p>
    <w:p>
      <w:pPr>
        <w:ind w:left="360"/>
      </w:pPr>
      <w:r>
        <w:rPr>
          <w:rFonts w:ascii="Courier New" w:hAnsi="Courier New"/>
          <w:sz w:val="18"/>
        </w:rPr>
        <w:t>WITH monthly_revenue AS (</w:t>
        <w:br/>
        <w:t xml:space="preserve">    SELECT</w:t>
        <w:br/>
        <w:t xml:space="preserve">        t.customer_id,</w:t>
        <w:br/>
        <w:t xml:space="preserve">        DATE_FORMAT(t.date, '%Y-%m-01') AS month,</w:t>
        <w:br/>
        <w:t xml:space="preserve">        SUM(t.quantity * p.unit_price) AS revenue</w:t>
        <w:br/>
        <w:t xml:space="preserve">    FROM Transactions t</w:t>
        <w:br/>
        <w:t xml:space="preserve">    JOIN Product p ON t.product_id = p.product_id</w:t>
        <w:br/>
        <w:t xml:space="preserve">    GROUP BY t.customer_id, DATE_FORMAT(t.date, '%Y-%m-01')</w:t>
        <w:br/>
        <w:t>)</w:t>
        <w:br/>
        <w:t>SELECT</w:t>
        <w:br/>
        <w:t xml:space="preserve">    customer_id,</w:t>
        <w:br/>
        <w:t xml:space="preserve">    month,</w:t>
        <w:br/>
        <w:t xml:space="preserve">    revenue,</w:t>
        <w:br/>
        <w:t xml:space="preserve">    LAG(revenue) OVER (PARTITION BY customer_id ORDER BY month) AS prev_revenue,</w:t>
        <w:br/>
        <w:t xml:space="preserve">    ROUND(</w:t>
        <w:br/>
        <w:t xml:space="preserve">        100.0 * (revenue - LAG(revenue) OVER (PARTITION BY customer_id ORDER BY month)) /</w:t>
        <w:br/>
        <w:t xml:space="preserve">        NULLIF(LAG(revenue) OVER (PARTITION BY customer_id ORDER BY month), 0),</w:t>
        <w:br/>
        <w:t xml:space="preserve">        2</w:t>
        <w:br/>
        <w:t xml:space="preserve">    ) AS mom_growth_pct</w:t>
        <w:br/>
        <w:t>FROM monthly_revenue</w:t>
        <w:br/>
        <w:t>ORDER BY customer_id, month;</w:t>
      </w:r>
    </w:p>
    <w:p>
      <w:pPr>
        <w:pStyle w:val="Heading1"/>
      </w:pPr>
      <w:r>
        <w:t>EXAMPLE 2</w:t>
      </w:r>
    </w:p>
    <w:p>
      <w:r>
        <w:t>Given tables:</w:t>
      </w:r>
    </w:p>
    <w:p>
      <w:pPr>
        <w:pStyle w:val="ListBullet"/>
      </w:pPr>
      <w:r>
        <w:t>Product - product_category, product_id, price</w:t>
      </w:r>
    </w:p>
    <w:p>
      <w:pPr>
        <w:pStyle w:val="ListBullet"/>
      </w:pPr>
      <w:r>
        <w:t>Transactions - customer_id, date, product_id, quantity</w:t>
      </w:r>
    </w:p>
    <w:p>
      <w:pPr>
        <w:pStyle w:val="ListBullet"/>
      </w:pPr>
      <w:r>
        <w:t>Customer - customer_id, name, address, region, account_type</w:t>
      </w:r>
    </w:p>
    <w:p>
      <w:pPr>
        <w:pStyle w:val="Heading2"/>
      </w:pPr>
      <w:r>
        <w:t>Q1 - Top 3 categories by quantity sold in 2019</w:t>
      </w:r>
    </w:p>
    <w:p>
      <w:r>
        <w:t>Approach: Similar to Example 1 Q1, but aggregate quantity instead of revenue.</w:t>
      </w:r>
    </w:p>
    <w:p>
      <w:pPr>
        <w:ind w:left="360"/>
      </w:pPr>
      <w:r>
        <w:rPr>
          <w:rFonts w:ascii="Courier New" w:hAnsi="Courier New"/>
          <w:sz w:val="18"/>
        </w:rPr>
        <w:t>SELECT</w:t>
        <w:br/>
        <w:t xml:space="preserve">    p.product_category,</w:t>
        <w:br/>
        <w:t xml:space="preserve">    SUM(t.quantity) AS total_quantity</w:t>
        <w:br/>
        <w:t>FROM Transactions t</w:t>
        <w:br/>
        <w:t>JOIN Product p ON t.product_id = p.product_id</w:t>
        <w:br/>
        <w:t>WHERE t.date &gt;= '2019-01-01' AND t.date &lt; '2020-01-01'</w:t>
        <w:br/>
        <w:t>GROUP BY p.product_category</w:t>
        <w:br/>
        <w:t>ORDER BY total_quantity DESC</w:t>
        <w:br/>
        <w:t>LIMIT 3;</w:t>
      </w:r>
    </w:p>
    <w:p>
      <w:pPr>
        <w:pStyle w:val="Heading2"/>
      </w:pPr>
      <w:r>
        <w:t>Q2 - Top 5 customers per region in top 3 categories</w:t>
      </w:r>
    </w:p>
    <w:p>
      <w:r>
        <w:t>Clarify: Top 5 per region or top 5 overall filtered by region?</w:t>
      </w:r>
    </w:p>
    <w:p>
      <w:r>
        <w:rPr>
          <w:b/>
        </w:rPr>
        <w:t>Approach:</w:t>
      </w:r>
    </w:p>
    <w:p>
      <w:pPr>
        <w:pStyle w:val="ListBullet"/>
      </w:pPr>
      <w:r>
        <w:t>Use Q1 result as subquery/CTE</w:t>
      </w:r>
    </w:p>
    <w:p>
      <w:pPr>
        <w:pStyle w:val="ListBullet"/>
      </w:pPr>
      <w:r>
        <w:t>Filter transactions to those categories</w:t>
      </w:r>
    </w:p>
    <w:p>
      <w:pPr>
        <w:pStyle w:val="ListBullet"/>
      </w:pPr>
      <w:r>
        <w:t>JOIN Customer for region</w:t>
      </w:r>
    </w:p>
    <w:p>
      <w:pPr>
        <w:pStyle w:val="ListBullet"/>
      </w:pPr>
      <w:r>
        <w:t>RANK within each region, filter to top 5</w:t>
      </w:r>
    </w:p>
    <w:p>
      <w:pPr>
        <w:ind w:left="360"/>
      </w:pPr>
      <w:r>
        <w:rPr>
          <w:rFonts w:ascii="Courier New" w:hAnsi="Courier New"/>
          <w:sz w:val="18"/>
        </w:rPr>
        <w:t>WITH top_categories AS (</w:t>
        <w:br/>
        <w:t xml:space="preserve">    SELECT p.product_category</w:t>
        <w:br/>
        <w:t xml:space="preserve">    FROM Transactions t</w:t>
        <w:br/>
        <w:t xml:space="preserve">    JOIN Product p ON t.product_id = p.product_id</w:t>
        <w:br/>
        <w:t xml:space="preserve">    WHERE t.date &gt;= '2019-01-01' AND t.date &lt; '2020-01-01'</w:t>
        <w:br/>
        <w:t xml:space="preserve">    GROUP BY p.product_category</w:t>
        <w:br/>
        <w:t xml:space="preserve">    ORDER BY SUM(t.quantity) DESC</w:t>
        <w:br/>
        <w:t xml:space="preserve">    LIMIT 3</w:t>
        <w:br/>
        <w:t>),</w:t>
        <w:br/>
        <w:t>customer_sales AS (</w:t>
        <w:br/>
        <w:t xml:space="preserve">    SELECT</w:t>
        <w:br/>
        <w:t xml:space="preserve">        c.customer_id,</w:t>
        <w:br/>
        <w:t xml:space="preserve">        c.region,</w:t>
        <w:br/>
        <w:t xml:space="preserve">        SUM(t.quantity) AS total_qty</w:t>
        <w:br/>
        <w:t xml:space="preserve">    FROM Transactions t</w:t>
        <w:br/>
        <w:t xml:space="preserve">    JOIN Product p ON t.product_id = p.product_id</w:t>
        <w:br/>
        <w:t xml:space="preserve">    JOIN Customer c ON t.customer_id = c.customer_id</w:t>
        <w:br/>
        <w:t xml:space="preserve">    WHERE p.product_category IN (SELECT product_category FROM top_categories)</w:t>
        <w:br/>
        <w:t xml:space="preserve">      AND c.region IN ('US', 'EMEA', 'APAC')</w:t>
        <w:br/>
        <w:t xml:space="preserve">    GROUP BY c.customer_id, c.region</w:t>
        <w:br/>
        <w:t>),</w:t>
        <w:br/>
        <w:t>ranked AS (</w:t>
        <w:br/>
        <w:t xml:space="preserve">    SELECT</w:t>
        <w:br/>
        <w:t xml:space="preserve">        customer_id,</w:t>
        <w:br/>
        <w:t xml:space="preserve">        region,</w:t>
        <w:br/>
        <w:t xml:space="preserve">        total_qty,</w:t>
        <w:br/>
        <w:t xml:space="preserve">        ROW_NUMBER() OVER (PARTITION BY region ORDER BY total_qty DESC) AS rn</w:t>
        <w:br/>
        <w:t xml:space="preserve">    FROM customer_sales</w:t>
        <w:br/>
        <w:t>)</w:t>
        <w:br/>
        <w:t>SELECT customer_id, region, total_qty</w:t>
        <w:br/>
        <w:t>FROM ranked</w:t>
        <w:br/>
        <w:t>WHERE rn &lt;= 5</w:t>
        <w:br/>
        <w:t>ORDER BY region, rn;</w:t>
      </w:r>
    </w:p>
    <w:p>
      <w:pPr>
        <w:pStyle w:val="Heading1"/>
      </w:pPr>
      <w:r>
        <w:t>EXAMPLE 3</w:t>
      </w:r>
    </w:p>
    <w:p>
      <w:r>
        <w:t>Given table:</w:t>
      </w:r>
    </w:p>
    <w:p>
      <w:pPr>
        <w:pStyle w:val="ListBullet"/>
      </w:pPr>
      <w:r>
        <w:t>Orders - marketplace_id, order_id, customer_id, item, units, order_date</w:t>
      </w:r>
    </w:p>
    <w:p>
      <w:pPr>
        <w:pStyle w:val="Heading2"/>
      </w:pPr>
      <w:r>
        <w:t>Q1 - % of 2021 orders that were in Q1 2021</w:t>
      </w:r>
    </w:p>
    <w:p>
      <w:r>
        <w:t>Approach: Count Q1 orders, divide by total 2021 orders.</w:t>
      </w:r>
    </w:p>
    <w:p>
      <w:pPr>
        <w:ind w:left="360"/>
      </w:pPr>
      <w:r>
        <w:rPr>
          <w:rFonts w:ascii="Courier New" w:hAnsi="Courier New"/>
          <w:sz w:val="18"/>
        </w:rPr>
        <w:t>SELECT</w:t>
        <w:br/>
        <w:t xml:space="preserve">    ROUND(</w:t>
        <w:br/>
        <w:t xml:space="preserve">        100.0 * SUM(CASE WHEN order_date &gt;= '2021-01-01' AND order_date &lt; '2021-04-01' THEN 1 ELSE 0 END) /</w:t>
        <w:br/>
        <w:t xml:space="preserve">        COUNT(*),</w:t>
        <w:br/>
        <w:t xml:space="preserve">        2</w:t>
        <w:br/>
        <w:t xml:space="preserve">    ) AS q1_pct_of_total</w:t>
        <w:br/>
        <w:t>FROM Orders</w:t>
        <w:br/>
        <w:t>WHERE order_date &gt;= '2021-01-01' AND order_date &lt; '2022-01-01';</w:t>
      </w:r>
    </w:p>
    <w:p>
      <w:pPr>
        <w:pStyle w:val="Heading2"/>
      </w:pPr>
      <w:r>
        <w:t>Q2 - Top 10 items from first purchases in 2021 (US)</w:t>
      </w:r>
    </w:p>
    <w:p>
      <w:r>
        <w:t>Clarify: "First purchase" = customer's first order ever, or first in 2021?</w:t>
      </w:r>
    </w:p>
    <w:p>
      <w:r>
        <w:rPr>
          <w:b/>
        </w:rPr>
        <w:t>Approach:</w:t>
      </w:r>
    </w:p>
    <w:p>
      <w:pPr>
        <w:pStyle w:val="ListBullet"/>
      </w:pPr>
      <w:r>
        <w:t>Find each customer's first order date in 2021 (US)</w:t>
      </w:r>
    </w:p>
    <w:p>
      <w:pPr>
        <w:pStyle w:val="ListBullet"/>
      </w:pPr>
      <w:r>
        <w:t>Get items from those orders</w:t>
      </w:r>
    </w:p>
    <w:p>
      <w:pPr>
        <w:pStyle w:val="ListBullet"/>
      </w:pPr>
      <w:r>
        <w:t>Rank by frequency</w:t>
      </w:r>
    </w:p>
    <w:p>
      <w:pPr>
        <w:ind w:left="360"/>
      </w:pPr>
      <w:r>
        <w:rPr>
          <w:rFonts w:ascii="Courier New" w:hAnsi="Courier New"/>
          <w:sz w:val="18"/>
        </w:rPr>
        <w:t>WITH first_orders AS (</w:t>
        <w:br/>
        <w:t xml:space="preserve">    SELECT customer_id, MIN(order_date) AS first_date</w:t>
        <w:br/>
        <w:t xml:space="preserve">    FROM Orders</w:t>
        <w:br/>
        <w:t xml:space="preserve">    WHERE order_date &gt;= '2021-01-01' AND order_date &lt; '2022-01-01'</w:t>
        <w:br/>
        <w:t xml:space="preserve">      AND marketplace_id = 'US'</w:t>
        <w:br/>
        <w:t xml:space="preserve">    GROUP BY customer_id</w:t>
        <w:br/>
        <w:t>)</w:t>
        <w:br/>
        <w:t>SELECT</w:t>
        <w:br/>
        <w:t xml:space="preserve">    o.item,</w:t>
        <w:br/>
        <w:t xml:space="preserve">    COUNT(*) AS times_sold</w:t>
        <w:br/>
        <w:t>FROM Orders o</w:t>
        <w:br/>
        <w:t>JOIN first_orders fo</w:t>
        <w:br/>
        <w:t xml:space="preserve">    ON o.customer_id = fo.customer_id</w:t>
        <w:br/>
        <w:t xml:space="preserve">    AND o.order_date = fo.first_date</w:t>
        <w:br/>
        <w:t>WHERE o.marketplace_id = 'US'</w:t>
        <w:br/>
        <w:t>GROUP BY o.item</w:t>
        <w:br/>
        <w:t>ORDER BY times_sold DESC</w:t>
        <w:br/>
        <w:t>LIMIT 10;</w:t>
      </w:r>
    </w:p>
    <w:p>
      <w:pPr>
        <w:pStyle w:val="Heading1"/>
      </w:pPr>
      <w:r>
        <w:t>Other Examples</w:t>
      </w:r>
    </w:p>
    <w:p>
      <w:pPr>
        <w:pStyle w:val="Heading2"/>
      </w:pPr>
      <w:r>
        <w:t>Unique customers &amp; average sales (Nov 2021)</w:t>
      </w:r>
    </w:p>
    <w:p>
      <w:pPr>
        <w:ind w:left="360"/>
      </w:pPr>
      <w:r>
        <w:rPr>
          <w:rFonts w:ascii="Courier New" w:hAnsi="Courier New"/>
          <w:sz w:val="18"/>
        </w:rPr>
        <w:t>SELECT</w:t>
        <w:br/>
        <w:t xml:space="preserve">    COUNT(DISTINCT customer_id) AS unique_customers,</w:t>
        <w:br/>
        <w:t xml:space="preserve">    AVG(sales_amount) AS avg_sales</w:t>
        <w:br/>
        <w:t>FROM Orders</w:t>
        <w:br/>
        <w:t>WHERE order_date &gt;= '2021-11-01' AND order_date &lt; '2021-12-01';</w:t>
      </w:r>
    </w:p>
    <w:p>
      <w:pPr>
        <w:pStyle w:val="Heading2"/>
      </w:pPr>
      <w:r>
        <w:t>Average of customer averages (Nov 2021)</w:t>
      </w:r>
    </w:p>
    <w:p>
      <w:pPr>
        <w:ind w:left="360"/>
      </w:pPr>
      <w:r>
        <w:rPr>
          <w:rFonts w:ascii="Courier New" w:hAnsi="Courier New"/>
          <w:sz w:val="18"/>
        </w:rPr>
        <w:t>WITH customer_avg AS (</w:t>
        <w:br/>
        <w:t xml:space="preserve">    SELECT customer_id, AVG(sales_amount) AS avg_sales</w:t>
        <w:br/>
        <w:t xml:space="preserve">    FROM Orders</w:t>
        <w:br/>
        <w:t xml:space="preserve">    WHERE order_date &gt;= '2021-11-01' AND order_date &lt; '2021-12-01'</w:t>
        <w:br/>
        <w:t xml:space="preserve">    GROUP BY customer_id</w:t>
        <w:br/>
        <w:t>)</w:t>
        <w:br/>
        <w:t>SELECT AVG(avg_sales) AS avg_of_avg_sales</w:t>
        <w:br/>
        <w:t>FROM customer_avg;</w:t>
      </w:r>
    </w:p>
    <w:p>
      <w:pPr>
        <w:pStyle w:val="Heading2"/>
      </w:pPr>
      <w:r>
        <w:t>Why are they different? (Conceptual)</w:t>
      </w:r>
    </w:p>
    <w:p>
      <w:r>
        <w:t>The simple average weights each transaction equally. The average of averages weights each customer equally.</w:t>
      </w:r>
    </w:p>
    <w:p>
      <w:r>
        <w:t>If $50 &lt; $60, it means high-volume customers have lower average order values. A few customers placing many small orders pull down the simple average, but in the average-of-averages, they only count once.</w:t>
      </w:r>
    </w:p>
    <w:p>
      <w:r>
        <w:rPr>
          <w:b/>
        </w:rPr>
        <w:t>Key insight: This reveals customer behavior skew—some customers order frequently with smaller amounts.</w:t>
      </w:r>
    </w:p>
    <w:p>
      <w:pPr>
        <w:pStyle w:val="Heading2"/>
      </w:pPr>
      <w:r>
        <w:t>Histogram of order counts (including zeros)</w:t>
      </w:r>
    </w:p>
    <w:p>
      <w:r>
        <w:t>Approach: Need all customers, LEFT JOIN to Nov orders, count orders, then group by count.</w:t>
      </w:r>
    </w:p>
    <w:p>
      <w:pPr>
        <w:ind w:left="360"/>
      </w:pPr>
      <w:r>
        <w:rPr>
          <w:rFonts w:ascii="Courier New" w:hAnsi="Courier New"/>
          <w:sz w:val="18"/>
        </w:rPr>
        <w:t>WITH nov_orders AS (</w:t>
        <w:br/>
        <w:t xml:space="preserve">    SELECT customer_id, COUNT(*) AS order_count</w:t>
        <w:br/>
        <w:t xml:space="preserve">    FROM Orders</w:t>
        <w:br/>
        <w:t xml:space="preserve">    WHERE order_date &gt;= '2021-11-01' AND order_date &lt; '2021-12-01'</w:t>
        <w:br/>
        <w:t xml:space="preserve">    GROUP BY customer_id</w:t>
        <w:br/>
        <w:t>),</w:t>
        <w:br/>
        <w:t>all_customers AS (</w:t>
        <w:br/>
        <w:t xml:space="preserve">    SELECT</w:t>
        <w:br/>
        <w:t xml:space="preserve">        c.customer_id,</w:t>
        <w:br/>
        <w:t xml:space="preserve">        COALESCE(n.order_count, 0) AS order_count</w:t>
        <w:br/>
        <w:t xml:space="preserve">    FROM Customers c</w:t>
        <w:br/>
        <w:t xml:space="preserve">    LEFT JOIN nov_orders n ON c.customer_id = n.customer_id</w:t>
        <w:br/>
        <w:t>)</w:t>
        <w:br/>
        <w:t>SELECT</w:t>
        <w:br/>
        <w:t xml:space="preserve">    order_count,</w:t>
        <w:br/>
        <w:t xml:space="preserve">    COUNT(*) AS customer_count</w:t>
        <w:br/>
        <w:t>FROM all_customers</w:t>
        <w:br/>
        <w:t>GROUP BY order_count</w:t>
        <w:br/>
        <w:t>ORDER BY order_count;</w:t>
      </w:r>
    </w:p>
    <w:p>
      <w:pPr>
        <w:pStyle w:val="Heading2"/>
      </w:pPr>
      <w:r>
        <w:t>Week with largest WoW customer change</w:t>
      </w:r>
    </w:p>
    <w:p>
      <w:r>
        <w:rPr>
          <w:b/>
        </w:rPr>
        <w:t>Approach:</w:t>
      </w:r>
    </w:p>
    <w:p>
      <w:pPr>
        <w:pStyle w:val="ListBullet"/>
      </w:pPr>
      <w:r>
        <w:t>Count distinct customers per week</w:t>
      </w:r>
    </w:p>
    <w:p>
      <w:pPr>
        <w:pStyle w:val="ListBullet"/>
      </w:pPr>
      <w:r>
        <w:t>Use LAG() for prior week</w:t>
      </w:r>
    </w:p>
    <w:p>
      <w:pPr>
        <w:pStyle w:val="ListBullet"/>
      </w:pPr>
      <w:r>
        <w:t>Calculate absolute change, find max</w:t>
      </w:r>
    </w:p>
    <w:p>
      <w:pPr>
        <w:ind w:left="360"/>
      </w:pPr>
      <w:r>
        <w:rPr>
          <w:rFonts w:ascii="Courier New" w:hAnsi="Courier New"/>
          <w:sz w:val="18"/>
        </w:rPr>
        <w:t>WITH weekly_customers AS (</w:t>
        <w:br/>
        <w:t xml:space="preserve">    SELECT</w:t>
        <w:br/>
        <w:t xml:space="preserve">        DATE(order_date - INTERVAL WEEKDAY(order_date) DAY + INTERVAL 6 DAY) AS week_ending,</w:t>
        <w:br/>
        <w:t xml:space="preserve">        COUNT(DISTINCT customer_id) AS customer_count</w:t>
        <w:br/>
        <w:t xml:space="preserve">    FROM Orders</w:t>
        <w:br/>
        <w:t xml:space="preserve">    WHERE order_date &gt;= CURDATE() - INTERVAL 1 YEAR</w:t>
        <w:br/>
        <w:t xml:space="preserve">    GROUP BY week_ending</w:t>
        <w:br/>
        <w:t>),</w:t>
        <w:br/>
        <w:t>with_change AS (</w:t>
        <w:br/>
        <w:t xml:space="preserve">    SELECT</w:t>
        <w:br/>
        <w:t xml:space="preserve">        week_ending,</w:t>
        <w:br/>
        <w:t xml:space="preserve">        customer_count,</w:t>
        <w:br/>
        <w:t xml:space="preserve">        LAG(customer_count) OVER (ORDER BY week_ending) AS prev_count,</w:t>
        <w:br/>
        <w:t xml:space="preserve">        ABS(customer_count - LAG(customer_count) OVER (ORDER BY week_ending)) AS abs_change</w:t>
        <w:br/>
        <w:t xml:space="preserve">    FROM weekly_customers</w:t>
        <w:br/>
        <w:t>)</w:t>
        <w:br/>
        <w:t>SELECT week_ending, customer_count, prev_count, abs_change</w:t>
        <w:br/>
        <w:t>FROM with_change</w:t>
        <w:br/>
        <w:t>ORDER BY abs_change DESC</w:t>
        <w:br/>
        <w:t>LIMIT 1;</w:t>
      </w:r>
    </w:p>
    <w:p>
      <w:pPr>
        <w:pStyle w:val="Heading1"/>
      </w:pPr>
      <w:r>
        <w:t>Interview Framework Summary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Step</w:t>
            </w:r>
          </w:p>
        </w:tc>
        <w:tc>
          <w:tcPr>
            <w:tcW w:type="dxa" w:w="4320"/>
          </w:tcPr>
          <w:p>
            <w:r>
              <w:t>What to Do</w:t>
            </w:r>
          </w:p>
        </w:tc>
      </w:tr>
      <w:tr>
        <w:tc>
          <w:tcPr>
            <w:tcW w:type="dxa" w:w="4320"/>
          </w:tcPr>
          <w:p>
            <w:r>
              <w:t>Clarify</w:t>
            </w:r>
          </w:p>
        </w:tc>
        <w:tc>
          <w:tcPr>
            <w:tcW w:type="dxa" w:w="4320"/>
          </w:tcPr>
          <w:p>
            <w:r>
              <w:t>Restate the problem, ask about edge cases</w:t>
            </w:r>
          </w:p>
        </w:tc>
      </w:tr>
      <w:tr>
        <w:tc>
          <w:tcPr>
            <w:tcW w:type="dxa" w:w="4320"/>
          </w:tcPr>
          <w:p>
            <w:r>
              <w:t>Identify</w:t>
            </w:r>
          </w:p>
        </w:tc>
        <w:tc>
          <w:tcPr>
            <w:tcW w:type="dxa" w:w="4320"/>
          </w:tcPr>
          <w:p>
            <w:r>
              <w:t>Tables, joins, filters needed</w:t>
            </w:r>
          </w:p>
        </w:tc>
      </w:tr>
      <w:tr>
        <w:tc>
          <w:tcPr>
            <w:tcW w:type="dxa" w:w="4320"/>
          </w:tcPr>
          <w:p>
            <w:r>
              <w:t>Decompose</w:t>
            </w:r>
          </w:p>
        </w:tc>
        <w:tc>
          <w:tcPr>
            <w:tcW w:type="dxa" w:w="4320"/>
          </w:tcPr>
          <w:p>
            <w:r>
              <w:t>Break into CTEs or logical steps</w:t>
            </w:r>
          </w:p>
        </w:tc>
      </w:tr>
      <w:tr>
        <w:tc>
          <w:tcPr>
            <w:tcW w:type="dxa" w:w="4320"/>
          </w:tcPr>
          <w:p>
            <w:r>
              <w:t>Write</w:t>
            </w:r>
          </w:p>
        </w:tc>
        <w:tc>
          <w:tcPr>
            <w:tcW w:type="dxa" w:w="4320"/>
          </w:tcPr>
          <w:p>
            <w:r>
              <w:t>Start simple, add complexity</w:t>
            </w:r>
          </w:p>
        </w:tc>
      </w:tr>
      <w:tr>
        <w:tc>
          <w:tcPr>
            <w:tcW w:type="dxa" w:w="4320"/>
          </w:tcPr>
          <w:p>
            <w:r>
              <w:t>Validate</w:t>
            </w:r>
          </w:p>
        </w:tc>
        <w:tc>
          <w:tcPr>
            <w:tcW w:type="dxa" w:w="4320"/>
          </w:tcPr>
          <w:p>
            <w:r>
              <w:t>Talk through edge cases (NULLs, zeros, ties)</w:t>
            </w:r>
          </w:p>
        </w:tc>
      </w:tr>
      <w:tr>
        <w:tc>
          <w:tcPr>
            <w:tcW w:type="dxa" w:w="4320"/>
          </w:tcPr>
          <w:p>
            <w:r>
              <w:t>Optimize</w:t>
            </w:r>
          </w:p>
        </w:tc>
        <w:tc>
          <w:tcPr>
            <w:tcW w:type="dxa" w:w="4320"/>
          </w:tcPr>
          <w:p>
            <w:r>
              <w:t>Mention indexes, alternatives if asked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